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7FD4C" w14:textId="3162D3FB" w:rsidR="007166CE" w:rsidRDefault="00915C96" w:rsidP="00575EED">
      <w:pPr>
        <w:pStyle w:val="berschrift1"/>
        <w:rPr>
          <w:b w:val="0"/>
          <w:bCs w:val="0"/>
          <w:sz w:val="32"/>
          <w:szCs w:val="32"/>
        </w:rPr>
      </w:pPr>
      <w:r>
        <w:rPr>
          <w:b w:val="0"/>
          <w:bCs w:val="0"/>
          <w:noProof/>
          <w:sz w:val="32"/>
          <w:szCs w:val="32"/>
        </w:rPr>
        <w:drawing>
          <wp:inline distT="0" distB="0" distL="0" distR="0" wp14:anchorId="376B02FA" wp14:editId="668CFA7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3AD3DE7" w14:textId="77777777" w:rsidR="007166CE" w:rsidRDefault="007166CE" w:rsidP="007166CE">
      <w:pPr>
        <w:pStyle w:val="berschrift1"/>
      </w:pPr>
      <w:r>
        <w:br w:type="page"/>
      </w:r>
      <w:r>
        <w:lastRenderedPageBreak/>
        <w:t>Vorwort</w:t>
      </w:r>
    </w:p>
    <w:p w14:paraId="182C92F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010F1BF3" w14:textId="77777777" w:rsidR="007E1779" w:rsidRDefault="008D7463" w:rsidP="007166CE">
      <w:r>
        <w:t xml:space="preserve">Dieses Jahr hat uns allen eine Menge abverlangt – doch Gott hat uns hindurchgetragen. </w:t>
      </w:r>
    </w:p>
    <w:p w14:paraId="3BAFE35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65B04A14" w14:textId="77777777" w:rsidR="007E1779" w:rsidRDefault="007E1779" w:rsidP="007166CE">
      <w:r>
        <w:t>Vielleicht hat aber auch der eine oder die andere Lust, mitzumachen und neue Bücher zu erstellen – sprecht mich einfach an.</w:t>
      </w:r>
    </w:p>
    <w:p w14:paraId="3716DAA6" w14:textId="77777777" w:rsidR="007166CE" w:rsidRDefault="007166CE" w:rsidP="007166CE">
      <w:r>
        <w:t>Euch allen wünsche ich Gottes reichen Segen und dass Ihr für Euch interessante Texte hier findet. Für Anregungen bin ich immer dankbar.</w:t>
      </w:r>
    </w:p>
    <w:p w14:paraId="02CEF60A" w14:textId="77777777" w:rsidR="007166CE" w:rsidRDefault="007166CE" w:rsidP="007166CE">
      <w:r>
        <w:t>Gruß &amp; Segen,</w:t>
      </w:r>
    </w:p>
    <w:p w14:paraId="58C1880B" w14:textId="77777777" w:rsidR="007166CE" w:rsidRDefault="007166CE" w:rsidP="007166CE">
      <w:r>
        <w:t>Andreas</w:t>
      </w:r>
    </w:p>
    <w:p w14:paraId="138CE07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D09038" w14:textId="77777777" w:rsidR="00463AA6" w:rsidRDefault="00463AA6" w:rsidP="00463AA6">
      <w:pPr>
        <w:pStyle w:val="berschrift1"/>
        <w:rPr>
          <w:sz w:val="48"/>
        </w:rPr>
      </w:pPr>
      <w:bookmarkStart w:id="0" w:name="_Hlk69382316"/>
      <w:r>
        <w:t xml:space="preserve">Missive von der </w:t>
      </w:r>
      <w:proofErr w:type="spellStart"/>
      <w:r>
        <w:t>allerhoechsten</w:t>
      </w:r>
      <w:proofErr w:type="spellEnd"/>
      <w:r>
        <w:t xml:space="preserve"> </w:t>
      </w:r>
      <w:proofErr w:type="spellStart"/>
      <w:r>
        <w:t>tugent</w:t>
      </w:r>
      <w:proofErr w:type="spellEnd"/>
      <w:r>
        <w:t xml:space="preserve"> </w:t>
      </w:r>
      <w:proofErr w:type="spellStart"/>
      <w:r>
        <w:t>gelassenhait</w:t>
      </w:r>
      <w:proofErr w:type="spellEnd"/>
      <w:r>
        <w:t>.</w:t>
      </w:r>
    </w:p>
    <w:bookmarkEnd w:id="0"/>
    <w:p w14:paraId="32398681" w14:textId="77777777" w:rsidR="00463AA6" w:rsidRDefault="00463AA6" w:rsidP="00463AA6">
      <w:pPr>
        <w:pStyle w:val="StandardWeb"/>
      </w:pPr>
      <w:r>
        <w:rPr>
          <w:rStyle w:val="Fett"/>
          <w:rFonts w:eastAsiaTheme="majorEastAsia"/>
        </w:rPr>
        <w:t xml:space="preserve">Andree </w:t>
      </w:r>
      <w:proofErr w:type="spellStart"/>
      <w:r>
        <w:rPr>
          <w:rStyle w:val="Fett"/>
          <w:rFonts w:eastAsiaTheme="majorEastAsia"/>
        </w:rPr>
        <w:t>Bodenstayn</w:t>
      </w:r>
      <w:proofErr w:type="spellEnd"/>
      <w:r>
        <w:rPr>
          <w:rStyle w:val="Fett"/>
          <w:rFonts w:eastAsiaTheme="majorEastAsia"/>
        </w:rPr>
        <w:t xml:space="preserve"> von </w:t>
      </w:r>
      <w:proofErr w:type="spellStart"/>
      <w:r>
        <w:rPr>
          <w:rStyle w:val="Fett"/>
          <w:rFonts w:eastAsiaTheme="majorEastAsia"/>
        </w:rPr>
        <w:t>Carolstat</w:t>
      </w:r>
      <w:proofErr w:type="spellEnd"/>
      <w:r>
        <w:rPr>
          <w:rStyle w:val="Fett"/>
          <w:rFonts w:eastAsiaTheme="majorEastAsia"/>
        </w:rPr>
        <w:t>. Doctor.</w:t>
      </w:r>
      <w:r>
        <w:t xml:space="preserve"> </w:t>
      </w:r>
    </w:p>
    <w:p w14:paraId="63E9D00A" w14:textId="77777777" w:rsidR="00463AA6" w:rsidRDefault="00463AA6" w:rsidP="00463AA6">
      <w:pPr>
        <w:pStyle w:val="StandardWeb"/>
      </w:pPr>
      <w:proofErr w:type="spellStart"/>
      <w:r>
        <w:t>Frid</w:t>
      </w:r>
      <w:proofErr w:type="spellEnd"/>
      <w:r>
        <w:t xml:space="preserve"> / </w:t>
      </w:r>
      <w:proofErr w:type="spellStart"/>
      <w:r>
        <w:t>froelichait</w:t>
      </w:r>
      <w:proofErr w:type="spellEnd"/>
      <w:r>
        <w:t xml:space="preserve"> / lieb / und </w:t>
      </w:r>
      <w:proofErr w:type="spellStart"/>
      <w:r>
        <w:t>starcken</w:t>
      </w:r>
      <w:proofErr w:type="spellEnd"/>
      <w:r>
        <w:t xml:space="preserve"> Christlichen glauben von </w:t>
      </w:r>
      <w:proofErr w:type="spellStart"/>
      <w:r>
        <w:t>gott</w:t>
      </w:r>
      <w:proofErr w:type="spellEnd"/>
      <w:r>
        <w:t xml:space="preserve"> durch unsern </w:t>
      </w:r>
      <w:proofErr w:type="spellStart"/>
      <w:r>
        <w:t>herrn</w:t>
      </w:r>
      <w:proofErr w:type="spellEnd"/>
      <w:r>
        <w:t xml:space="preserve"> Jesum / wünsch ich Andreas </w:t>
      </w:r>
      <w:proofErr w:type="spellStart"/>
      <w:r>
        <w:t>Bodenstayn</w:t>
      </w:r>
      <w:proofErr w:type="spellEnd"/>
      <w:r>
        <w:t xml:space="preserve"> / meiner lieben </w:t>
      </w:r>
      <w:proofErr w:type="spellStart"/>
      <w:r>
        <w:t>mutter</w:t>
      </w:r>
      <w:proofErr w:type="spellEnd"/>
      <w:r>
        <w:t xml:space="preserve"> und allen </w:t>
      </w:r>
      <w:proofErr w:type="spellStart"/>
      <w:r>
        <w:t>meynen</w:t>
      </w:r>
      <w:proofErr w:type="spellEnd"/>
      <w:r>
        <w:t xml:space="preserve"> </w:t>
      </w:r>
      <w:proofErr w:type="spellStart"/>
      <w:r>
        <w:t>freünden</w:t>
      </w:r>
      <w:proofErr w:type="spellEnd"/>
      <w:r>
        <w:t xml:space="preserve"> Amen: </w:t>
      </w:r>
    </w:p>
    <w:p w14:paraId="1BDEECEC" w14:textId="77777777" w:rsidR="00463AA6" w:rsidRDefault="00463AA6" w:rsidP="00463AA6">
      <w:pPr>
        <w:pStyle w:val="StandardWeb"/>
      </w:pPr>
      <w:r>
        <w:t xml:space="preserve">Ich </w:t>
      </w:r>
      <w:proofErr w:type="spellStart"/>
      <w:r>
        <w:t>moecht</w:t>
      </w:r>
      <w:proofErr w:type="spellEnd"/>
      <w:r>
        <w:t xml:space="preserve"> </w:t>
      </w:r>
      <w:proofErr w:type="spellStart"/>
      <w:r>
        <w:t>wol</w:t>
      </w:r>
      <w:proofErr w:type="spellEnd"/>
      <w:r>
        <w:t xml:space="preserve"> </w:t>
      </w:r>
      <w:proofErr w:type="spellStart"/>
      <w:r>
        <w:t>inn</w:t>
      </w:r>
      <w:proofErr w:type="spellEnd"/>
      <w:r>
        <w:t xml:space="preserve"> </w:t>
      </w:r>
      <w:proofErr w:type="spellStart"/>
      <w:r>
        <w:t>tieffen</w:t>
      </w:r>
      <w:proofErr w:type="spellEnd"/>
      <w:r>
        <w:t xml:space="preserve"> </w:t>
      </w:r>
      <w:proofErr w:type="spellStart"/>
      <w:r>
        <w:t>aengsten</w:t>
      </w:r>
      <w:proofErr w:type="spellEnd"/>
      <w:r>
        <w:t xml:space="preserve"> sagen: Nun o </w:t>
      </w:r>
      <w:proofErr w:type="spellStart"/>
      <w:r>
        <w:t>got</w:t>
      </w:r>
      <w:proofErr w:type="spellEnd"/>
      <w:r>
        <w:t xml:space="preserve"> mein </w:t>
      </w:r>
      <w:proofErr w:type="spellStart"/>
      <w:r>
        <w:t>herr</w:t>
      </w:r>
      <w:proofErr w:type="spellEnd"/>
      <w:r>
        <w:t xml:space="preserve"> / mein </w:t>
      </w:r>
      <w:proofErr w:type="spellStart"/>
      <w:r>
        <w:t>schoepffer</w:t>
      </w:r>
      <w:proofErr w:type="spellEnd"/>
      <w:r>
        <w:t xml:space="preserve"> / mein </w:t>
      </w:r>
      <w:proofErr w:type="spellStart"/>
      <w:r>
        <w:t>erloeser</w:t>
      </w:r>
      <w:proofErr w:type="spellEnd"/>
      <w:r>
        <w:t xml:space="preserve"> / mein </w:t>
      </w:r>
      <w:proofErr w:type="spellStart"/>
      <w:r>
        <w:t>zuflucht</w:t>
      </w:r>
      <w:proofErr w:type="spellEnd"/>
      <w:r>
        <w:t xml:space="preserve"> / mein </w:t>
      </w:r>
      <w:proofErr w:type="spellStart"/>
      <w:r>
        <w:t>leyb</w:t>
      </w:r>
      <w:proofErr w:type="spellEnd"/>
      <w:r>
        <w:t xml:space="preserve"> </w:t>
      </w:r>
      <w:proofErr w:type="spellStart"/>
      <w:r>
        <w:t>unnd</w:t>
      </w:r>
      <w:proofErr w:type="spellEnd"/>
      <w:r>
        <w:t xml:space="preserve"> leben verlaß mich </w:t>
      </w:r>
      <w:proofErr w:type="spellStart"/>
      <w:r>
        <w:t>nit</w:t>
      </w:r>
      <w:proofErr w:type="spellEnd"/>
      <w:r>
        <w:t xml:space="preserve">: Nit </w:t>
      </w:r>
      <w:proofErr w:type="spellStart"/>
      <w:r>
        <w:t>weych</w:t>
      </w:r>
      <w:proofErr w:type="spellEnd"/>
      <w:r>
        <w:t xml:space="preserve"> von mir / dann </w:t>
      </w:r>
      <w:proofErr w:type="spellStart"/>
      <w:r>
        <w:t>betruebnuß</w:t>
      </w:r>
      <w:proofErr w:type="spellEnd"/>
      <w:r>
        <w:t xml:space="preserve"> / </w:t>
      </w:r>
      <w:proofErr w:type="spellStart"/>
      <w:r>
        <w:t>anfechtung</w:t>
      </w:r>
      <w:proofErr w:type="spellEnd"/>
      <w:r>
        <w:t xml:space="preserve"> / </w:t>
      </w:r>
      <w:proofErr w:type="spellStart"/>
      <w:r>
        <w:t>unnd</w:t>
      </w:r>
      <w:proofErr w:type="spellEnd"/>
      <w:r>
        <w:t xml:space="preserve"> </w:t>
      </w:r>
      <w:proofErr w:type="spellStart"/>
      <w:r>
        <w:t>versuchung</w:t>
      </w:r>
      <w:proofErr w:type="spellEnd"/>
      <w:r>
        <w:t xml:space="preserve"> ist mir das aller </w:t>
      </w:r>
      <w:proofErr w:type="spellStart"/>
      <w:r>
        <w:t>nehest</w:t>
      </w:r>
      <w:proofErr w:type="spellEnd"/>
      <w:r>
        <w:t xml:space="preserve"> / nichts ist mir </w:t>
      </w:r>
      <w:proofErr w:type="spellStart"/>
      <w:r>
        <w:t>nehener</w:t>
      </w:r>
      <w:proofErr w:type="spellEnd"/>
      <w:r>
        <w:t xml:space="preserve"> dann angst / </w:t>
      </w:r>
      <w:proofErr w:type="spellStart"/>
      <w:r>
        <w:t>unnd</w:t>
      </w:r>
      <w:proofErr w:type="spellEnd"/>
      <w:r>
        <w:t xml:space="preserve"> ist </w:t>
      </w:r>
      <w:proofErr w:type="spellStart"/>
      <w:r>
        <w:t>nyemandts</w:t>
      </w:r>
      <w:proofErr w:type="spellEnd"/>
      <w:r>
        <w:t xml:space="preserve"> der mich </w:t>
      </w:r>
      <w:proofErr w:type="spellStart"/>
      <w:r>
        <w:t>erloesen</w:t>
      </w:r>
      <w:proofErr w:type="spellEnd"/>
      <w:r>
        <w:t xml:space="preserve"> kann / dann </w:t>
      </w:r>
      <w:proofErr w:type="spellStart"/>
      <w:r>
        <w:t>allain</w:t>
      </w:r>
      <w:proofErr w:type="spellEnd"/>
      <w:r>
        <w:t xml:space="preserve"> du / so hast du durch dein </w:t>
      </w:r>
      <w:proofErr w:type="spellStart"/>
      <w:r>
        <w:t>warhafftig</w:t>
      </w:r>
      <w:proofErr w:type="spellEnd"/>
      <w:r>
        <w:t xml:space="preserve"> </w:t>
      </w:r>
      <w:proofErr w:type="spellStart"/>
      <w:r>
        <w:t>unnd</w:t>
      </w:r>
      <w:proofErr w:type="spellEnd"/>
      <w:r>
        <w:t xml:space="preserve"> </w:t>
      </w:r>
      <w:proofErr w:type="spellStart"/>
      <w:r>
        <w:t>unveranderlich</w:t>
      </w:r>
      <w:proofErr w:type="spellEnd"/>
      <w:r>
        <w:t xml:space="preserve"> </w:t>
      </w:r>
      <w:proofErr w:type="spellStart"/>
      <w:r>
        <w:t>wort</w:t>
      </w:r>
      <w:proofErr w:type="spellEnd"/>
      <w:r>
        <w:t xml:space="preserve"> gesagt: Ich wer mit im sein </w:t>
      </w:r>
      <w:proofErr w:type="spellStart"/>
      <w:r>
        <w:t>inn</w:t>
      </w:r>
      <w:proofErr w:type="spellEnd"/>
      <w:r>
        <w:t xml:space="preserve"> </w:t>
      </w:r>
      <w:proofErr w:type="spellStart"/>
      <w:r>
        <w:t>anfechtungen</w:t>
      </w:r>
      <w:proofErr w:type="spellEnd"/>
      <w:r>
        <w:t xml:space="preserve"> / ich </w:t>
      </w:r>
      <w:proofErr w:type="spellStart"/>
      <w:r>
        <w:t>werd</w:t>
      </w:r>
      <w:proofErr w:type="spellEnd"/>
      <w:r>
        <w:t xml:space="preserve"> in </w:t>
      </w:r>
      <w:proofErr w:type="spellStart"/>
      <w:r>
        <w:t>erloesen</w:t>
      </w:r>
      <w:proofErr w:type="spellEnd"/>
      <w:r>
        <w:t xml:space="preserve"> </w:t>
      </w:r>
      <w:proofErr w:type="spellStart"/>
      <w:r>
        <w:t>auß</w:t>
      </w:r>
      <w:proofErr w:type="spellEnd"/>
      <w:r>
        <w:t xml:space="preserve"> </w:t>
      </w:r>
      <w:proofErr w:type="spellStart"/>
      <w:r>
        <w:t>betruebnussen</w:t>
      </w:r>
      <w:proofErr w:type="spellEnd"/>
      <w:r>
        <w:t xml:space="preserve"> / und so </w:t>
      </w:r>
      <w:proofErr w:type="spellStart"/>
      <w:r>
        <w:t>wirt</w:t>
      </w:r>
      <w:proofErr w:type="spellEnd"/>
      <w:r>
        <w:t xml:space="preserve"> er mich loben: Item </w:t>
      </w:r>
      <w:proofErr w:type="spellStart"/>
      <w:r>
        <w:t>schrey</w:t>
      </w:r>
      <w:proofErr w:type="spellEnd"/>
      <w:r>
        <w:t xml:space="preserve"> zu mir </w:t>
      </w:r>
      <w:proofErr w:type="spellStart"/>
      <w:r>
        <w:t>imm</w:t>
      </w:r>
      <w:proofErr w:type="spellEnd"/>
      <w:r>
        <w:t xml:space="preserve"> tag deines </w:t>
      </w:r>
      <w:proofErr w:type="spellStart"/>
      <w:r>
        <w:t>leydens</w:t>
      </w:r>
      <w:proofErr w:type="spellEnd"/>
      <w:r>
        <w:t xml:space="preserve"> / elendes / und </w:t>
      </w:r>
      <w:proofErr w:type="spellStart"/>
      <w:r>
        <w:t>schmertzens</w:t>
      </w:r>
      <w:proofErr w:type="spellEnd"/>
      <w:r>
        <w:t xml:space="preserve"> so will ich dir </w:t>
      </w:r>
      <w:proofErr w:type="spellStart"/>
      <w:r>
        <w:t>helffen</w:t>
      </w:r>
      <w:proofErr w:type="spellEnd"/>
      <w:r>
        <w:t xml:space="preserve">. Herr du bist </w:t>
      </w:r>
      <w:proofErr w:type="spellStart"/>
      <w:r>
        <w:t>ain</w:t>
      </w:r>
      <w:proofErr w:type="spellEnd"/>
      <w:r>
        <w:t xml:space="preserve"> gerechter </w:t>
      </w:r>
      <w:proofErr w:type="spellStart"/>
      <w:r>
        <w:t>warhafftiger</w:t>
      </w:r>
      <w:proofErr w:type="spellEnd"/>
      <w:r>
        <w:t xml:space="preserve"> </w:t>
      </w:r>
      <w:proofErr w:type="spellStart"/>
      <w:r>
        <w:t>got</w:t>
      </w:r>
      <w:proofErr w:type="spellEnd"/>
      <w:r>
        <w:t xml:space="preserve"> / </w:t>
      </w:r>
      <w:proofErr w:type="spellStart"/>
      <w:r>
        <w:t>unn</w:t>
      </w:r>
      <w:proofErr w:type="spellEnd"/>
      <w:r>
        <w:t xml:space="preserve"> dein </w:t>
      </w:r>
      <w:proofErr w:type="spellStart"/>
      <w:r>
        <w:t>urtayl</w:t>
      </w:r>
      <w:proofErr w:type="spellEnd"/>
      <w:r>
        <w:t xml:space="preserve"> </w:t>
      </w:r>
      <w:proofErr w:type="spellStart"/>
      <w:r>
        <w:t>unn</w:t>
      </w:r>
      <w:proofErr w:type="spellEnd"/>
      <w:r>
        <w:t xml:space="preserve"> dein </w:t>
      </w:r>
      <w:proofErr w:type="spellStart"/>
      <w:r>
        <w:t>verhaischung</w:t>
      </w:r>
      <w:proofErr w:type="spellEnd"/>
      <w:r>
        <w:t xml:space="preserve"> ist die </w:t>
      </w:r>
      <w:proofErr w:type="spellStart"/>
      <w:r>
        <w:t>warhayt</w:t>
      </w:r>
      <w:proofErr w:type="spellEnd"/>
      <w:r>
        <w:t xml:space="preserve"> selber. Durch </w:t>
      </w:r>
      <w:proofErr w:type="spellStart"/>
      <w:r>
        <w:t>dz</w:t>
      </w:r>
      <w:proofErr w:type="spellEnd"/>
      <w:r>
        <w:t xml:space="preserve"> selbig </w:t>
      </w:r>
      <w:proofErr w:type="spellStart"/>
      <w:r>
        <w:t>wort</w:t>
      </w:r>
      <w:proofErr w:type="spellEnd"/>
      <w:r>
        <w:t xml:space="preserve"> </w:t>
      </w:r>
      <w:proofErr w:type="spellStart"/>
      <w:r>
        <w:t>troestestu</w:t>
      </w:r>
      <w:proofErr w:type="spellEnd"/>
      <w:r>
        <w:t xml:space="preserve"> alle </w:t>
      </w:r>
      <w:proofErr w:type="spellStart"/>
      <w:r>
        <w:t>glaubigen</w:t>
      </w:r>
      <w:proofErr w:type="spellEnd"/>
      <w:r>
        <w:t xml:space="preserve"> / du </w:t>
      </w:r>
      <w:proofErr w:type="spellStart"/>
      <w:r>
        <w:t>begerest</w:t>
      </w:r>
      <w:proofErr w:type="spellEnd"/>
      <w:r>
        <w:t xml:space="preserve"> </w:t>
      </w:r>
      <w:proofErr w:type="spellStart"/>
      <w:r>
        <w:t>nit</w:t>
      </w:r>
      <w:proofErr w:type="spellEnd"/>
      <w:r>
        <w:t xml:space="preserve"> </w:t>
      </w:r>
      <w:proofErr w:type="spellStart"/>
      <w:r>
        <w:t>mer</w:t>
      </w:r>
      <w:proofErr w:type="spellEnd"/>
      <w:r>
        <w:t xml:space="preserve"> / dann daß ich dir glaub / daß du mein </w:t>
      </w:r>
      <w:proofErr w:type="spellStart"/>
      <w:r>
        <w:t>schoepffer</w:t>
      </w:r>
      <w:proofErr w:type="spellEnd"/>
      <w:r>
        <w:t xml:space="preserve"> / mein </w:t>
      </w:r>
      <w:proofErr w:type="spellStart"/>
      <w:r>
        <w:t>helffer</w:t>
      </w:r>
      <w:proofErr w:type="spellEnd"/>
      <w:r>
        <w:t xml:space="preserve"> mein </w:t>
      </w:r>
      <w:proofErr w:type="spellStart"/>
      <w:r>
        <w:t>erloeser</w:t>
      </w:r>
      <w:proofErr w:type="spellEnd"/>
      <w:r>
        <w:t xml:space="preserve"> von allem übel </w:t>
      </w:r>
      <w:proofErr w:type="spellStart"/>
      <w:r>
        <w:t>unn</w:t>
      </w:r>
      <w:proofErr w:type="spellEnd"/>
      <w:r>
        <w:t xml:space="preserve"> </w:t>
      </w:r>
      <w:proofErr w:type="spellStart"/>
      <w:r>
        <w:t>seligmacher</w:t>
      </w:r>
      <w:proofErr w:type="spellEnd"/>
      <w:r>
        <w:t xml:space="preserve"> bist. Du spricht: </w:t>
      </w:r>
      <w:proofErr w:type="spellStart"/>
      <w:r>
        <w:t>Kanst</w:t>
      </w:r>
      <w:proofErr w:type="spellEnd"/>
      <w:r>
        <w:t xml:space="preserve"> du glauben / daß ich dir </w:t>
      </w:r>
      <w:proofErr w:type="spellStart"/>
      <w:r>
        <w:t>helffen</w:t>
      </w:r>
      <w:proofErr w:type="spellEnd"/>
      <w:r>
        <w:t xml:space="preserve"> kann und will / so will ich dir </w:t>
      </w:r>
      <w:proofErr w:type="spellStart"/>
      <w:r>
        <w:t>helffen</w:t>
      </w:r>
      <w:proofErr w:type="spellEnd"/>
      <w:r>
        <w:t xml:space="preserve">. Ja mein </w:t>
      </w:r>
      <w:proofErr w:type="spellStart"/>
      <w:r>
        <w:t>got</w:t>
      </w:r>
      <w:proofErr w:type="spellEnd"/>
      <w:r>
        <w:t xml:space="preserve"> / zu dir </w:t>
      </w:r>
      <w:proofErr w:type="spellStart"/>
      <w:r>
        <w:t>steet</w:t>
      </w:r>
      <w:proofErr w:type="spellEnd"/>
      <w:r>
        <w:t xml:space="preserve"> all mein </w:t>
      </w:r>
      <w:proofErr w:type="spellStart"/>
      <w:r>
        <w:t>trost</w:t>
      </w:r>
      <w:proofErr w:type="spellEnd"/>
      <w:r>
        <w:t xml:space="preserve"> / </w:t>
      </w:r>
      <w:proofErr w:type="spellStart"/>
      <w:r>
        <w:t>hertz</w:t>
      </w:r>
      <w:proofErr w:type="spellEnd"/>
      <w:r>
        <w:t xml:space="preserve"> / sorg </w:t>
      </w:r>
      <w:proofErr w:type="spellStart"/>
      <w:r>
        <w:t>unnd</w:t>
      </w:r>
      <w:proofErr w:type="spellEnd"/>
      <w:r>
        <w:t xml:space="preserve"> leben. </w:t>
      </w:r>
    </w:p>
    <w:p w14:paraId="5233D2AE" w14:textId="77777777" w:rsidR="00463AA6" w:rsidRDefault="00463AA6" w:rsidP="00463AA6">
      <w:pPr>
        <w:pStyle w:val="StandardWeb"/>
      </w:pPr>
      <w:r>
        <w:t xml:space="preserve">O wie sicher ist das </w:t>
      </w:r>
      <w:proofErr w:type="spellStart"/>
      <w:r>
        <w:t>wort</w:t>
      </w:r>
      <w:proofErr w:type="spellEnd"/>
      <w:r>
        <w:t xml:space="preserve"> deiner </w:t>
      </w:r>
      <w:proofErr w:type="spellStart"/>
      <w:r>
        <w:t>warhait</w:t>
      </w:r>
      <w:proofErr w:type="spellEnd"/>
      <w:r>
        <w:t xml:space="preserve"> / des </w:t>
      </w:r>
      <w:proofErr w:type="spellStart"/>
      <w:r>
        <w:t>biß</w:t>
      </w:r>
      <w:proofErr w:type="spellEnd"/>
      <w:r>
        <w:t xml:space="preserve"> </w:t>
      </w:r>
      <w:proofErr w:type="spellStart"/>
      <w:r>
        <w:t>gedencken</w:t>
      </w:r>
      <w:proofErr w:type="spellEnd"/>
      <w:r>
        <w:t xml:space="preserve"> / deinen </w:t>
      </w:r>
      <w:proofErr w:type="spellStart"/>
      <w:r>
        <w:t>knecht</w:t>
      </w:r>
      <w:proofErr w:type="spellEnd"/>
      <w:r>
        <w:t xml:space="preserve"> (</w:t>
      </w:r>
      <w:proofErr w:type="spellStart"/>
      <w:r>
        <w:t>ia</w:t>
      </w:r>
      <w:proofErr w:type="spellEnd"/>
      <w:r>
        <w:t xml:space="preserve"> deinen </w:t>
      </w:r>
      <w:proofErr w:type="spellStart"/>
      <w:r>
        <w:t>würmlein</w:t>
      </w:r>
      <w:proofErr w:type="spellEnd"/>
      <w:r>
        <w:t xml:space="preserve">) zu gut: Inn deiner </w:t>
      </w:r>
      <w:proofErr w:type="spellStart"/>
      <w:r>
        <w:t>zusagung</w:t>
      </w:r>
      <w:proofErr w:type="spellEnd"/>
      <w:r>
        <w:t xml:space="preserve"> </w:t>
      </w:r>
      <w:proofErr w:type="spellStart"/>
      <w:r>
        <w:t>hastu</w:t>
      </w:r>
      <w:proofErr w:type="spellEnd"/>
      <w:r>
        <w:t xml:space="preserve"> mir alle meine </w:t>
      </w:r>
      <w:proofErr w:type="spellStart"/>
      <w:r>
        <w:t>hoffnung</w:t>
      </w:r>
      <w:proofErr w:type="spellEnd"/>
      <w:r>
        <w:t xml:space="preserve"> gegeben. </w:t>
      </w:r>
      <w:proofErr w:type="spellStart"/>
      <w:r>
        <w:t>Dise</w:t>
      </w:r>
      <w:proofErr w:type="spellEnd"/>
      <w:r>
        <w:t xml:space="preserve"> </w:t>
      </w:r>
      <w:proofErr w:type="spellStart"/>
      <w:r>
        <w:t>hoffnung</w:t>
      </w:r>
      <w:proofErr w:type="spellEnd"/>
      <w:r>
        <w:t xml:space="preserve"> die mein </w:t>
      </w:r>
      <w:proofErr w:type="spellStart"/>
      <w:r>
        <w:t>gaist</w:t>
      </w:r>
      <w:proofErr w:type="spellEnd"/>
      <w:r>
        <w:t xml:space="preserve"> </w:t>
      </w:r>
      <w:proofErr w:type="spellStart"/>
      <w:r>
        <w:t>auß</w:t>
      </w:r>
      <w:proofErr w:type="spellEnd"/>
      <w:r>
        <w:t xml:space="preserve"> deinem </w:t>
      </w:r>
      <w:proofErr w:type="spellStart"/>
      <w:r>
        <w:t>wort</w:t>
      </w:r>
      <w:proofErr w:type="spellEnd"/>
      <w:r>
        <w:t xml:space="preserve"> empfangen / </w:t>
      </w:r>
      <w:proofErr w:type="spellStart"/>
      <w:r>
        <w:t>troestet</w:t>
      </w:r>
      <w:proofErr w:type="spellEnd"/>
      <w:r>
        <w:t xml:space="preserve"> mich </w:t>
      </w:r>
      <w:proofErr w:type="spellStart"/>
      <w:r>
        <w:t>aynigklich</w:t>
      </w:r>
      <w:proofErr w:type="spellEnd"/>
      <w:r>
        <w:t xml:space="preserve"> </w:t>
      </w:r>
      <w:proofErr w:type="spellStart"/>
      <w:r>
        <w:t>inn</w:t>
      </w:r>
      <w:proofErr w:type="spellEnd"/>
      <w:r>
        <w:t xml:space="preserve"> meinem elend und </w:t>
      </w:r>
      <w:proofErr w:type="spellStart"/>
      <w:r>
        <w:t>betruebnuß</w:t>
      </w:r>
      <w:proofErr w:type="spellEnd"/>
      <w:r>
        <w:t xml:space="preserve">. Mein </w:t>
      </w:r>
      <w:proofErr w:type="spellStart"/>
      <w:r>
        <w:t>herr</w:t>
      </w:r>
      <w:proofErr w:type="spellEnd"/>
      <w:r>
        <w:t xml:space="preserve"> </w:t>
      </w:r>
      <w:proofErr w:type="spellStart"/>
      <w:r>
        <w:t>nit</w:t>
      </w:r>
      <w:proofErr w:type="spellEnd"/>
      <w:r>
        <w:t xml:space="preserve"> verlaß mich / nimm mir </w:t>
      </w:r>
      <w:proofErr w:type="spellStart"/>
      <w:r>
        <w:t>ye</w:t>
      </w:r>
      <w:proofErr w:type="spellEnd"/>
      <w:r>
        <w:t xml:space="preserve"> </w:t>
      </w:r>
      <w:proofErr w:type="spellStart"/>
      <w:r>
        <w:t>nitt</w:t>
      </w:r>
      <w:proofErr w:type="spellEnd"/>
      <w:r>
        <w:t xml:space="preserve"> </w:t>
      </w:r>
      <w:proofErr w:type="spellStart"/>
      <w:r>
        <w:t>auß</w:t>
      </w:r>
      <w:proofErr w:type="spellEnd"/>
      <w:r>
        <w:t xml:space="preserve"> meinem schwachen </w:t>
      </w:r>
      <w:proofErr w:type="spellStart"/>
      <w:r>
        <w:t>hertzen</w:t>
      </w:r>
      <w:proofErr w:type="spellEnd"/>
      <w:r>
        <w:t xml:space="preserve"> / das </w:t>
      </w:r>
      <w:proofErr w:type="spellStart"/>
      <w:r>
        <w:t>wort</w:t>
      </w:r>
      <w:proofErr w:type="spellEnd"/>
      <w:r>
        <w:t xml:space="preserve"> deiner </w:t>
      </w:r>
      <w:proofErr w:type="spellStart"/>
      <w:r>
        <w:t>warhafftigen</w:t>
      </w:r>
      <w:proofErr w:type="spellEnd"/>
      <w:r>
        <w:t xml:space="preserve"> </w:t>
      </w:r>
      <w:proofErr w:type="spellStart"/>
      <w:r>
        <w:t>verhayschung</w:t>
      </w:r>
      <w:proofErr w:type="spellEnd"/>
      <w:r>
        <w:t xml:space="preserve"> / </w:t>
      </w:r>
      <w:proofErr w:type="spellStart"/>
      <w:r>
        <w:t>biß</w:t>
      </w:r>
      <w:proofErr w:type="spellEnd"/>
      <w:r>
        <w:t xml:space="preserve"> mir </w:t>
      </w:r>
      <w:proofErr w:type="spellStart"/>
      <w:r>
        <w:t>beystenndig</w:t>
      </w:r>
      <w:proofErr w:type="spellEnd"/>
      <w:r>
        <w:t xml:space="preserve"> mit deinem </w:t>
      </w:r>
      <w:proofErr w:type="spellStart"/>
      <w:r>
        <w:t>wort</w:t>
      </w:r>
      <w:proofErr w:type="spellEnd"/>
      <w:r>
        <w:t xml:space="preserve"> / mit deiner </w:t>
      </w:r>
      <w:proofErr w:type="spellStart"/>
      <w:r>
        <w:t>hilff</w:t>
      </w:r>
      <w:proofErr w:type="spellEnd"/>
      <w:r>
        <w:t xml:space="preserve"> </w:t>
      </w:r>
      <w:proofErr w:type="spellStart"/>
      <w:r>
        <w:t>unnd</w:t>
      </w:r>
      <w:proofErr w:type="spellEnd"/>
      <w:r>
        <w:t xml:space="preserve"> </w:t>
      </w:r>
      <w:proofErr w:type="spellStart"/>
      <w:r>
        <w:t>erloesung</w:t>
      </w:r>
      <w:proofErr w:type="spellEnd"/>
      <w:r>
        <w:t xml:space="preserve">. Dann mein </w:t>
      </w:r>
      <w:proofErr w:type="spellStart"/>
      <w:r>
        <w:t>got</w:t>
      </w:r>
      <w:proofErr w:type="spellEnd"/>
      <w:r>
        <w:t xml:space="preserve"> / mein </w:t>
      </w:r>
      <w:proofErr w:type="spellStart"/>
      <w:r>
        <w:t>herr</w:t>
      </w:r>
      <w:proofErr w:type="spellEnd"/>
      <w:r>
        <w:t xml:space="preserve"> mein </w:t>
      </w:r>
      <w:proofErr w:type="spellStart"/>
      <w:r>
        <w:t>ayniger</w:t>
      </w:r>
      <w:proofErr w:type="spellEnd"/>
      <w:r>
        <w:t xml:space="preserve"> </w:t>
      </w:r>
      <w:proofErr w:type="spellStart"/>
      <w:r>
        <w:t>helffer</w:t>
      </w:r>
      <w:proofErr w:type="spellEnd"/>
      <w:r>
        <w:t xml:space="preserve"> / es haben mich </w:t>
      </w:r>
      <w:proofErr w:type="spellStart"/>
      <w:r>
        <w:t>vil</w:t>
      </w:r>
      <w:proofErr w:type="spellEnd"/>
      <w:r>
        <w:t xml:space="preserve"> </w:t>
      </w:r>
      <w:proofErr w:type="spellStart"/>
      <w:r>
        <w:t>kelber</w:t>
      </w:r>
      <w:proofErr w:type="spellEnd"/>
      <w:r>
        <w:t xml:space="preserve"> / </w:t>
      </w:r>
      <w:proofErr w:type="spellStart"/>
      <w:r>
        <w:t>unnd</w:t>
      </w:r>
      <w:proofErr w:type="spellEnd"/>
      <w:r>
        <w:t xml:space="preserve"> </w:t>
      </w:r>
      <w:proofErr w:type="spellStart"/>
      <w:r>
        <w:t>vil</w:t>
      </w:r>
      <w:proofErr w:type="spellEnd"/>
      <w:r>
        <w:t xml:space="preserve"> ochsen </w:t>
      </w:r>
      <w:proofErr w:type="spellStart"/>
      <w:r>
        <w:t>umbgeben</w:t>
      </w:r>
      <w:proofErr w:type="spellEnd"/>
      <w:r>
        <w:t xml:space="preserve">. Annas und </w:t>
      </w:r>
      <w:proofErr w:type="spellStart"/>
      <w:r>
        <w:t>Cayphas</w:t>
      </w:r>
      <w:proofErr w:type="spellEnd"/>
      <w:r>
        <w:t xml:space="preserve"> / die </w:t>
      </w:r>
      <w:proofErr w:type="spellStart"/>
      <w:r>
        <w:t>schrifftweysen</w:t>
      </w:r>
      <w:proofErr w:type="spellEnd"/>
      <w:r>
        <w:t xml:space="preserve"> / </w:t>
      </w:r>
      <w:proofErr w:type="spellStart"/>
      <w:r>
        <w:t>unn</w:t>
      </w:r>
      <w:proofErr w:type="spellEnd"/>
      <w:r>
        <w:t xml:space="preserve"> </w:t>
      </w:r>
      <w:proofErr w:type="spellStart"/>
      <w:r>
        <w:t>gleyßner</w:t>
      </w:r>
      <w:proofErr w:type="spellEnd"/>
      <w:r>
        <w:t xml:space="preserve"> / die </w:t>
      </w:r>
      <w:proofErr w:type="spellStart"/>
      <w:r>
        <w:t>nit</w:t>
      </w:r>
      <w:proofErr w:type="spellEnd"/>
      <w:r>
        <w:t xml:space="preserve"> groß </w:t>
      </w:r>
      <w:proofErr w:type="spellStart"/>
      <w:r>
        <w:t>achtung</w:t>
      </w:r>
      <w:proofErr w:type="spellEnd"/>
      <w:r>
        <w:t xml:space="preserve"> geben / was dein </w:t>
      </w:r>
      <w:proofErr w:type="spellStart"/>
      <w:r>
        <w:t>gesetz</w:t>
      </w:r>
      <w:proofErr w:type="spellEnd"/>
      <w:r>
        <w:t xml:space="preserve"> und </w:t>
      </w:r>
      <w:proofErr w:type="spellStart"/>
      <w:r>
        <w:t>wort</w:t>
      </w:r>
      <w:proofErr w:type="spellEnd"/>
      <w:r>
        <w:t xml:space="preserve"> </w:t>
      </w:r>
      <w:proofErr w:type="spellStart"/>
      <w:r>
        <w:t>innhelt</w:t>
      </w:r>
      <w:proofErr w:type="spellEnd"/>
      <w:r>
        <w:t xml:space="preserve"> </w:t>
      </w:r>
      <w:proofErr w:type="spellStart"/>
      <w:r>
        <w:t>unn</w:t>
      </w:r>
      <w:proofErr w:type="spellEnd"/>
      <w:r>
        <w:t xml:space="preserve"> nutz machet. Der Bapst / etliche </w:t>
      </w:r>
      <w:proofErr w:type="spellStart"/>
      <w:r>
        <w:t>Cardinel</w:t>
      </w:r>
      <w:proofErr w:type="spellEnd"/>
      <w:r>
        <w:t xml:space="preserve"> / und </w:t>
      </w:r>
      <w:proofErr w:type="spellStart"/>
      <w:r>
        <w:t>entliche</w:t>
      </w:r>
      <w:proofErr w:type="spellEnd"/>
      <w:r>
        <w:t xml:space="preserve"> </w:t>
      </w:r>
      <w:proofErr w:type="spellStart"/>
      <w:r>
        <w:t>Bischoeffen</w:t>
      </w:r>
      <w:proofErr w:type="spellEnd"/>
      <w:r>
        <w:t xml:space="preserve"> die sperren </w:t>
      </w:r>
      <w:proofErr w:type="spellStart"/>
      <w:r>
        <w:t>ire</w:t>
      </w:r>
      <w:proofErr w:type="spellEnd"/>
      <w:r>
        <w:t xml:space="preserve"> </w:t>
      </w:r>
      <w:proofErr w:type="spellStart"/>
      <w:r>
        <w:t>rachen</w:t>
      </w:r>
      <w:proofErr w:type="spellEnd"/>
      <w:r>
        <w:t xml:space="preserve"> </w:t>
      </w:r>
      <w:proofErr w:type="spellStart"/>
      <w:r>
        <w:t>unn</w:t>
      </w:r>
      <w:proofErr w:type="spellEnd"/>
      <w:r>
        <w:t xml:space="preserve"> </w:t>
      </w:r>
      <w:proofErr w:type="spellStart"/>
      <w:r>
        <w:t>gynen</w:t>
      </w:r>
      <w:proofErr w:type="spellEnd"/>
      <w:r>
        <w:t xml:space="preserve"> mit dem maul </w:t>
      </w:r>
      <w:proofErr w:type="spellStart"/>
      <w:r>
        <w:t>auff</w:t>
      </w:r>
      <w:proofErr w:type="spellEnd"/>
      <w:r>
        <w:t xml:space="preserve"> </w:t>
      </w:r>
      <w:proofErr w:type="spellStart"/>
      <w:r>
        <w:t>gleych</w:t>
      </w:r>
      <w:proofErr w:type="spellEnd"/>
      <w:r>
        <w:t xml:space="preserve"> wie </w:t>
      </w:r>
      <w:proofErr w:type="spellStart"/>
      <w:r>
        <w:t>ain</w:t>
      </w:r>
      <w:proofErr w:type="spellEnd"/>
      <w:r>
        <w:t xml:space="preserve"> </w:t>
      </w:r>
      <w:proofErr w:type="spellStart"/>
      <w:r>
        <w:t>wuetender</w:t>
      </w:r>
      <w:proofErr w:type="spellEnd"/>
      <w:r>
        <w:t xml:space="preserve"> / </w:t>
      </w:r>
      <w:proofErr w:type="spellStart"/>
      <w:r>
        <w:t>plerrender</w:t>
      </w:r>
      <w:proofErr w:type="spellEnd"/>
      <w:r>
        <w:t xml:space="preserve"> / </w:t>
      </w:r>
      <w:proofErr w:type="spellStart"/>
      <w:r>
        <w:t>unnd</w:t>
      </w:r>
      <w:proofErr w:type="spellEnd"/>
      <w:r>
        <w:t xml:space="preserve"> </w:t>
      </w:r>
      <w:proofErr w:type="spellStart"/>
      <w:r>
        <w:t>reyssender</w:t>
      </w:r>
      <w:proofErr w:type="spellEnd"/>
      <w:r>
        <w:t xml:space="preserve"> </w:t>
      </w:r>
      <w:proofErr w:type="spellStart"/>
      <w:r>
        <w:t>loew</w:t>
      </w:r>
      <w:proofErr w:type="spellEnd"/>
      <w:r>
        <w:t xml:space="preserve"> / der </w:t>
      </w:r>
      <w:proofErr w:type="spellStart"/>
      <w:r>
        <w:t>Florenteinisch</w:t>
      </w:r>
      <w:proofErr w:type="spellEnd"/>
      <w:r>
        <w:t xml:space="preserve"> </w:t>
      </w:r>
      <w:proofErr w:type="spellStart"/>
      <w:r>
        <w:t>loew</w:t>
      </w:r>
      <w:proofErr w:type="spellEnd"/>
      <w:r>
        <w:t xml:space="preserve"> </w:t>
      </w:r>
      <w:proofErr w:type="spellStart"/>
      <w:r>
        <w:t>reyßt</w:t>
      </w:r>
      <w:proofErr w:type="spellEnd"/>
      <w:r>
        <w:t xml:space="preserve"> sein maul </w:t>
      </w:r>
      <w:proofErr w:type="spellStart"/>
      <w:r>
        <w:t>auff</w:t>
      </w:r>
      <w:proofErr w:type="spellEnd"/>
      <w:r>
        <w:t xml:space="preserve"> </w:t>
      </w:r>
      <w:proofErr w:type="spellStart"/>
      <w:r>
        <w:t>unnd</w:t>
      </w:r>
      <w:proofErr w:type="spellEnd"/>
      <w:r>
        <w:t xml:space="preserve"> will mich verschlicken. Nun </w:t>
      </w:r>
      <w:proofErr w:type="spellStart"/>
      <w:r>
        <w:t>hoer</w:t>
      </w:r>
      <w:proofErr w:type="spellEnd"/>
      <w:r>
        <w:t xml:space="preserve"> mein </w:t>
      </w:r>
      <w:proofErr w:type="spellStart"/>
      <w:r>
        <w:t>gott</w:t>
      </w:r>
      <w:proofErr w:type="spellEnd"/>
      <w:r>
        <w:t xml:space="preserve"> mein </w:t>
      </w:r>
      <w:proofErr w:type="spellStart"/>
      <w:r>
        <w:t>gerueff</w:t>
      </w:r>
      <w:proofErr w:type="spellEnd"/>
      <w:r>
        <w:t xml:space="preserve"> / sich mein elend / </w:t>
      </w:r>
      <w:proofErr w:type="spellStart"/>
      <w:r>
        <w:t>ermeß</w:t>
      </w:r>
      <w:proofErr w:type="spellEnd"/>
      <w:r>
        <w:t xml:space="preserve"> selber was er mir thun will / </w:t>
      </w:r>
      <w:proofErr w:type="spellStart"/>
      <w:r>
        <w:t>vernymm</w:t>
      </w:r>
      <w:proofErr w:type="spellEnd"/>
      <w:r>
        <w:t xml:space="preserve"> mein angst / </w:t>
      </w:r>
      <w:proofErr w:type="spellStart"/>
      <w:r>
        <w:t>unnd</w:t>
      </w:r>
      <w:proofErr w:type="spellEnd"/>
      <w:r>
        <w:t xml:space="preserve"> </w:t>
      </w:r>
      <w:proofErr w:type="spellStart"/>
      <w:r>
        <w:t>erloeß</w:t>
      </w:r>
      <w:proofErr w:type="spellEnd"/>
      <w:r>
        <w:t xml:space="preserve"> mich / dann der </w:t>
      </w:r>
      <w:proofErr w:type="spellStart"/>
      <w:r>
        <w:t>loew</w:t>
      </w:r>
      <w:proofErr w:type="spellEnd"/>
      <w:r>
        <w:t xml:space="preserve"> </w:t>
      </w:r>
      <w:proofErr w:type="spellStart"/>
      <w:r>
        <w:t>understeet</w:t>
      </w:r>
      <w:proofErr w:type="spellEnd"/>
      <w:r>
        <w:t xml:space="preserve"> sich </w:t>
      </w:r>
      <w:proofErr w:type="spellStart"/>
      <w:r>
        <w:t>zusampt</w:t>
      </w:r>
      <w:proofErr w:type="spellEnd"/>
      <w:r>
        <w:t xml:space="preserve"> etlichen </w:t>
      </w:r>
      <w:proofErr w:type="spellStart"/>
      <w:r>
        <w:t>kelbern</w:t>
      </w:r>
      <w:proofErr w:type="spellEnd"/>
      <w:r>
        <w:t xml:space="preserve"> </w:t>
      </w:r>
      <w:proofErr w:type="spellStart"/>
      <w:r>
        <w:t>unn</w:t>
      </w:r>
      <w:proofErr w:type="spellEnd"/>
      <w:r>
        <w:t xml:space="preserve"> ochsen / mir </w:t>
      </w:r>
      <w:proofErr w:type="spellStart"/>
      <w:r>
        <w:t>leyb</w:t>
      </w:r>
      <w:proofErr w:type="spellEnd"/>
      <w:r>
        <w:t xml:space="preserve"> </w:t>
      </w:r>
      <w:proofErr w:type="spellStart"/>
      <w:r>
        <w:t>unn</w:t>
      </w:r>
      <w:proofErr w:type="spellEnd"/>
      <w:r>
        <w:t xml:space="preserve"> leben </w:t>
      </w:r>
      <w:proofErr w:type="spellStart"/>
      <w:r>
        <w:t>zunemen</w:t>
      </w:r>
      <w:proofErr w:type="spellEnd"/>
      <w:r>
        <w:t xml:space="preserve">: Ich klag dir </w:t>
      </w:r>
      <w:proofErr w:type="spellStart"/>
      <w:r>
        <w:t>nit</w:t>
      </w:r>
      <w:proofErr w:type="spellEnd"/>
      <w:r>
        <w:t xml:space="preserve"> von wegen </w:t>
      </w:r>
      <w:proofErr w:type="spellStart"/>
      <w:r>
        <w:t>dises</w:t>
      </w:r>
      <w:proofErr w:type="spellEnd"/>
      <w:r>
        <w:t xml:space="preserve"> </w:t>
      </w:r>
      <w:proofErr w:type="spellStart"/>
      <w:r>
        <w:t>zeytlichen</w:t>
      </w:r>
      <w:proofErr w:type="spellEnd"/>
      <w:r>
        <w:t xml:space="preserve"> </w:t>
      </w:r>
      <w:proofErr w:type="spellStart"/>
      <w:r>
        <w:t>lebens</w:t>
      </w:r>
      <w:proofErr w:type="spellEnd"/>
      <w:r>
        <w:t xml:space="preserve"> (wie </w:t>
      </w:r>
      <w:proofErr w:type="spellStart"/>
      <w:r>
        <w:t>wol</w:t>
      </w:r>
      <w:proofErr w:type="spellEnd"/>
      <w:r>
        <w:t xml:space="preserve"> die </w:t>
      </w:r>
      <w:proofErr w:type="spellStart"/>
      <w:r>
        <w:t>natur</w:t>
      </w:r>
      <w:proofErr w:type="spellEnd"/>
      <w:r>
        <w:t xml:space="preserve"> </w:t>
      </w:r>
      <w:proofErr w:type="spellStart"/>
      <w:r>
        <w:t>nichs</w:t>
      </w:r>
      <w:proofErr w:type="spellEnd"/>
      <w:r>
        <w:t xml:space="preserve"> </w:t>
      </w:r>
      <w:proofErr w:type="spellStart"/>
      <w:r>
        <w:t>edlers</w:t>
      </w:r>
      <w:proofErr w:type="spellEnd"/>
      <w:r>
        <w:t xml:space="preserve"> und </w:t>
      </w:r>
      <w:proofErr w:type="spellStart"/>
      <w:r>
        <w:t>tewrers</w:t>
      </w:r>
      <w:proofErr w:type="spellEnd"/>
      <w:r>
        <w:t xml:space="preserve"> </w:t>
      </w:r>
      <w:proofErr w:type="spellStart"/>
      <w:r>
        <w:t>unn</w:t>
      </w:r>
      <w:proofErr w:type="spellEnd"/>
      <w:r>
        <w:t xml:space="preserve"> </w:t>
      </w:r>
      <w:proofErr w:type="spellStart"/>
      <w:r>
        <w:t>liebers</w:t>
      </w:r>
      <w:proofErr w:type="spellEnd"/>
      <w:r>
        <w:t xml:space="preserve"> </w:t>
      </w:r>
      <w:proofErr w:type="spellStart"/>
      <w:r>
        <w:t>hatt</w:t>
      </w:r>
      <w:proofErr w:type="spellEnd"/>
      <w:r>
        <w:t xml:space="preserve"> / dann das elend leben) / sonder von wegen des gastlichen </w:t>
      </w:r>
      <w:proofErr w:type="spellStart"/>
      <w:r>
        <w:t>lebens</w:t>
      </w:r>
      <w:proofErr w:type="spellEnd"/>
      <w:r>
        <w:t xml:space="preserve">. Du hast mich </w:t>
      </w:r>
      <w:proofErr w:type="spellStart"/>
      <w:r>
        <w:t>übermiltigklich</w:t>
      </w:r>
      <w:proofErr w:type="spellEnd"/>
      <w:r>
        <w:t xml:space="preserve"> on alle verdienst mit dem </w:t>
      </w:r>
      <w:proofErr w:type="spellStart"/>
      <w:r>
        <w:t>wort</w:t>
      </w:r>
      <w:proofErr w:type="spellEnd"/>
      <w:r>
        <w:t xml:space="preserve"> deiner </w:t>
      </w:r>
      <w:proofErr w:type="spellStart"/>
      <w:r>
        <w:t>warhait</w:t>
      </w:r>
      <w:proofErr w:type="spellEnd"/>
      <w:r>
        <w:t xml:space="preserve"> wider </w:t>
      </w:r>
      <w:proofErr w:type="spellStart"/>
      <w:r>
        <w:t>geborn</w:t>
      </w:r>
      <w:proofErr w:type="spellEnd"/>
      <w:r>
        <w:t xml:space="preserve"> / als </w:t>
      </w:r>
      <w:proofErr w:type="spellStart"/>
      <w:r>
        <w:t>geschriben</w:t>
      </w:r>
      <w:proofErr w:type="spellEnd"/>
      <w:r>
        <w:t xml:space="preserve">: Er hat uns </w:t>
      </w:r>
      <w:proofErr w:type="spellStart"/>
      <w:r>
        <w:t>geborn</w:t>
      </w:r>
      <w:proofErr w:type="spellEnd"/>
      <w:r>
        <w:t xml:space="preserve"> </w:t>
      </w:r>
      <w:proofErr w:type="spellStart"/>
      <w:r>
        <w:t>inn</w:t>
      </w:r>
      <w:proofErr w:type="spellEnd"/>
      <w:r>
        <w:t xml:space="preserve"> dem </w:t>
      </w:r>
      <w:proofErr w:type="spellStart"/>
      <w:r>
        <w:t>wort</w:t>
      </w:r>
      <w:proofErr w:type="spellEnd"/>
      <w:r>
        <w:t xml:space="preserve"> seiner </w:t>
      </w:r>
      <w:proofErr w:type="spellStart"/>
      <w:r>
        <w:t>warhayt</w:t>
      </w:r>
      <w:proofErr w:type="spellEnd"/>
      <w:r>
        <w:t xml:space="preserve"> / </w:t>
      </w:r>
      <w:proofErr w:type="spellStart"/>
      <w:r>
        <w:t>auff</w:t>
      </w:r>
      <w:proofErr w:type="spellEnd"/>
      <w:r>
        <w:t xml:space="preserve"> daß wir sein </w:t>
      </w:r>
      <w:proofErr w:type="spellStart"/>
      <w:r>
        <w:t>creaturen</w:t>
      </w:r>
      <w:proofErr w:type="spellEnd"/>
      <w:r>
        <w:t xml:space="preserve"> worden. Inn deinem </w:t>
      </w:r>
      <w:proofErr w:type="spellStart"/>
      <w:r>
        <w:t>wort</w:t>
      </w:r>
      <w:proofErr w:type="spellEnd"/>
      <w:r>
        <w:t xml:space="preserve"> (</w:t>
      </w:r>
      <w:proofErr w:type="spellStart"/>
      <w:r>
        <w:t>id</w:t>
      </w:r>
      <w:proofErr w:type="spellEnd"/>
      <w:r>
        <w:t xml:space="preserve"> </w:t>
      </w:r>
      <w:proofErr w:type="spellStart"/>
      <w:r>
        <w:t>est</w:t>
      </w:r>
      <w:proofErr w:type="spellEnd"/>
      <w:r>
        <w:t xml:space="preserve">) </w:t>
      </w:r>
      <w:proofErr w:type="spellStart"/>
      <w:r>
        <w:t>inn</w:t>
      </w:r>
      <w:proofErr w:type="spellEnd"/>
      <w:r>
        <w:t xml:space="preserve"> deinen </w:t>
      </w:r>
      <w:proofErr w:type="spellStart"/>
      <w:r>
        <w:t>zusagungen</w:t>
      </w:r>
      <w:proofErr w:type="spellEnd"/>
      <w:r>
        <w:t xml:space="preserve"> </w:t>
      </w:r>
      <w:proofErr w:type="spellStart"/>
      <w:r>
        <w:t>unn</w:t>
      </w:r>
      <w:proofErr w:type="spellEnd"/>
      <w:r>
        <w:t xml:space="preserve"> </w:t>
      </w:r>
      <w:proofErr w:type="spellStart"/>
      <w:r>
        <w:t>verhaischungen</w:t>
      </w:r>
      <w:proofErr w:type="spellEnd"/>
      <w:r>
        <w:t xml:space="preserve"> </w:t>
      </w:r>
      <w:proofErr w:type="spellStart"/>
      <w:r>
        <w:t>hastu</w:t>
      </w:r>
      <w:proofErr w:type="spellEnd"/>
      <w:r>
        <w:t xml:space="preserve"> uns </w:t>
      </w:r>
      <w:proofErr w:type="spellStart"/>
      <w:r>
        <w:t>gaistlich</w:t>
      </w:r>
      <w:proofErr w:type="spellEnd"/>
      <w:r>
        <w:t xml:space="preserve"> / das ist </w:t>
      </w:r>
      <w:proofErr w:type="spellStart"/>
      <w:r>
        <w:t>imm</w:t>
      </w:r>
      <w:proofErr w:type="spellEnd"/>
      <w:r>
        <w:t xml:space="preserve"> glauben / </w:t>
      </w:r>
      <w:proofErr w:type="spellStart"/>
      <w:r>
        <w:t>inn</w:t>
      </w:r>
      <w:proofErr w:type="spellEnd"/>
      <w:r>
        <w:t xml:space="preserve"> lieb / </w:t>
      </w:r>
      <w:proofErr w:type="spellStart"/>
      <w:r>
        <w:t>inn</w:t>
      </w:r>
      <w:proofErr w:type="spellEnd"/>
      <w:r>
        <w:t xml:space="preserve"> </w:t>
      </w:r>
      <w:proofErr w:type="spellStart"/>
      <w:r>
        <w:t>trost</w:t>
      </w:r>
      <w:proofErr w:type="spellEnd"/>
      <w:r>
        <w:t xml:space="preserve"> / </w:t>
      </w:r>
      <w:proofErr w:type="spellStart"/>
      <w:r>
        <w:t>unn</w:t>
      </w:r>
      <w:proofErr w:type="spellEnd"/>
      <w:r>
        <w:t xml:space="preserve"> </w:t>
      </w:r>
      <w:proofErr w:type="spellStart"/>
      <w:r>
        <w:t>inn</w:t>
      </w:r>
      <w:proofErr w:type="spellEnd"/>
      <w:r>
        <w:t xml:space="preserve"> </w:t>
      </w:r>
      <w:proofErr w:type="spellStart"/>
      <w:r>
        <w:t>hoffnung</w:t>
      </w:r>
      <w:proofErr w:type="spellEnd"/>
      <w:r>
        <w:t xml:space="preserve"> zu dir </w:t>
      </w:r>
      <w:proofErr w:type="spellStart"/>
      <w:r>
        <w:t>geborn</w:t>
      </w:r>
      <w:proofErr w:type="spellEnd"/>
      <w:r>
        <w:t xml:space="preserve"> </w:t>
      </w:r>
      <w:proofErr w:type="spellStart"/>
      <w:r>
        <w:t>unn</w:t>
      </w:r>
      <w:proofErr w:type="spellEnd"/>
      <w:r>
        <w:t xml:space="preserve"> lebendig gemacht. </w:t>
      </w:r>
    </w:p>
    <w:p w14:paraId="292638DA" w14:textId="77777777" w:rsidR="00463AA6" w:rsidRDefault="00463AA6" w:rsidP="00463AA6">
      <w:pPr>
        <w:pStyle w:val="StandardWeb"/>
      </w:pPr>
      <w:r>
        <w:t xml:space="preserve">Wann uns </w:t>
      </w:r>
      <w:proofErr w:type="spellStart"/>
      <w:r>
        <w:t>got</w:t>
      </w:r>
      <w:proofErr w:type="spellEnd"/>
      <w:r>
        <w:t xml:space="preserve"> </w:t>
      </w:r>
      <w:proofErr w:type="spellStart"/>
      <w:r>
        <w:t>nit</w:t>
      </w:r>
      <w:proofErr w:type="spellEnd"/>
      <w:r>
        <w:t xml:space="preserve"> lebendig in seinem </w:t>
      </w:r>
      <w:proofErr w:type="spellStart"/>
      <w:r>
        <w:t>wort</w:t>
      </w:r>
      <w:proofErr w:type="spellEnd"/>
      <w:r>
        <w:t xml:space="preserve"> machet / so </w:t>
      </w:r>
      <w:proofErr w:type="spellStart"/>
      <w:r>
        <w:t>het</w:t>
      </w:r>
      <w:proofErr w:type="spellEnd"/>
      <w:r>
        <w:t xml:space="preserve"> David </w:t>
      </w:r>
      <w:proofErr w:type="spellStart"/>
      <w:r>
        <w:t>nit</w:t>
      </w:r>
      <w:proofErr w:type="spellEnd"/>
      <w:r>
        <w:t xml:space="preserve"> gesagt </w:t>
      </w:r>
      <w:proofErr w:type="spellStart"/>
      <w:r>
        <w:t>unn</w:t>
      </w:r>
      <w:proofErr w:type="spellEnd"/>
      <w:r>
        <w:t xml:space="preserve"> gebeten </w:t>
      </w:r>
      <w:proofErr w:type="spellStart"/>
      <w:r>
        <w:t>dise</w:t>
      </w:r>
      <w:proofErr w:type="spellEnd"/>
      <w:r>
        <w:t xml:space="preserve"> red. Mach mich lebendig nach deinem </w:t>
      </w:r>
      <w:proofErr w:type="spellStart"/>
      <w:r>
        <w:t>wort</w:t>
      </w:r>
      <w:proofErr w:type="spellEnd"/>
      <w:r>
        <w:t xml:space="preserve">. Der glaub hanget an deinem </w:t>
      </w:r>
      <w:proofErr w:type="spellStart"/>
      <w:r>
        <w:t>wort</w:t>
      </w:r>
      <w:proofErr w:type="spellEnd"/>
      <w:r>
        <w:t xml:space="preserve"> / als Paulus </w:t>
      </w:r>
      <w:proofErr w:type="spellStart"/>
      <w:r>
        <w:t>geschriben</w:t>
      </w:r>
      <w:proofErr w:type="spellEnd"/>
      <w:r>
        <w:t xml:space="preserve">. Der glaub ist </w:t>
      </w:r>
      <w:proofErr w:type="spellStart"/>
      <w:r>
        <w:t>auß</w:t>
      </w:r>
      <w:proofErr w:type="spellEnd"/>
      <w:r>
        <w:t xml:space="preserve"> dem </w:t>
      </w:r>
      <w:proofErr w:type="spellStart"/>
      <w:r>
        <w:t>gehoer</w:t>
      </w:r>
      <w:proofErr w:type="spellEnd"/>
      <w:r>
        <w:t xml:space="preserve"> deines </w:t>
      </w:r>
      <w:proofErr w:type="spellStart"/>
      <w:r>
        <w:t>worts</w:t>
      </w:r>
      <w:proofErr w:type="spellEnd"/>
      <w:r>
        <w:t xml:space="preserve"> und </w:t>
      </w:r>
      <w:proofErr w:type="spellStart"/>
      <w:r>
        <w:t>Elizabet</w:t>
      </w:r>
      <w:proofErr w:type="spellEnd"/>
      <w:r>
        <w:t xml:space="preserve"> </w:t>
      </w:r>
      <w:proofErr w:type="spellStart"/>
      <w:r>
        <w:t>bezeiigt</w:t>
      </w:r>
      <w:proofErr w:type="spellEnd"/>
      <w:r>
        <w:t xml:space="preserve">. Selig </w:t>
      </w:r>
      <w:proofErr w:type="spellStart"/>
      <w:r>
        <w:t>bistu</w:t>
      </w:r>
      <w:proofErr w:type="spellEnd"/>
      <w:r>
        <w:t xml:space="preserve"> / das du dem </w:t>
      </w:r>
      <w:proofErr w:type="spellStart"/>
      <w:r>
        <w:t>wort</w:t>
      </w:r>
      <w:proofErr w:type="spellEnd"/>
      <w:r>
        <w:t xml:space="preserve"> geglaubt hast / der halben hat der Evangelist Joannes gesagt. Der </w:t>
      </w:r>
      <w:proofErr w:type="spellStart"/>
      <w:r>
        <w:t>mensch</w:t>
      </w:r>
      <w:proofErr w:type="spellEnd"/>
      <w:r>
        <w:t xml:space="preserve"> oder das </w:t>
      </w:r>
      <w:proofErr w:type="spellStart"/>
      <w:r>
        <w:t>küniglein</w:t>
      </w:r>
      <w:proofErr w:type="spellEnd"/>
      <w:r>
        <w:t xml:space="preserve"> glaubet der </w:t>
      </w:r>
      <w:proofErr w:type="spellStart"/>
      <w:r>
        <w:t>red</w:t>
      </w:r>
      <w:proofErr w:type="spellEnd"/>
      <w:r>
        <w:t xml:space="preserve"> / der </w:t>
      </w:r>
      <w:proofErr w:type="spellStart"/>
      <w:r>
        <w:t>zusag</w:t>
      </w:r>
      <w:proofErr w:type="spellEnd"/>
      <w:r>
        <w:t xml:space="preserve"> Christi / </w:t>
      </w:r>
      <w:proofErr w:type="spellStart"/>
      <w:r>
        <w:t>unn</w:t>
      </w:r>
      <w:proofErr w:type="spellEnd"/>
      <w:r>
        <w:t xml:space="preserve"> </w:t>
      </w:r>
      <w:proofErr w:type="spellStart"/>
      <w:r>
        <w:t>gieng</w:t>
      </w:r>
      <w:proofErr w:type="spellEnd"/>
      <w:r>
        <w:t xml:space="preserve"> und </w:t>
      </w:r>
      <w:proofErr w:type="spellStart"/>
      <w:r>
        <w:t>blib</w:t>
      </w:r>
      <w:proofErr w:type="spellEnd"/>
      <w:r>
        <w:t xml:space="preserve"> sein </w:t>
      </w:r>
      <w:proofErr w:type="spellStart"/>
      <w:r>
        <w:t>son</w:t>
      </w:r>
      <w:proofErr w:type="spellEnd"/>
      <w:r>
        <w:t xml:space="preserve"> lebendig. Weyl nun der glaub / daß der gerecht </w:t>
      </w:r>
      <w:proofErr w:type="spellStart"/>
      <w:r>
        <w:t>auß</w:t>
      </w:r>
      <w:proofErr w:type="spellEnd"/>
      <w:r>
        <w:t xml:space="preserve"> seinem glauben lebet / </w:t>
      </w:r>
      <w:proofErr w:type="spellStart"/>
      <w:r>
        <w:t>volget</w:t>
      </w:r>
      <w:proofErr w:type="spellEnd"/>
      <w:r>
        <w:t xml:space="preserve"> on alle </w:t>
      </w:r>
      <w:proofErr w:type="spellStart"/>
      <w:r>
        <w:t>widerred</w:t>
      </w:r>
      <w:proofErr w:type="spellEnd"/>
      <w:r>
        <w:t xml:space="preserve"> / daß der </w:t>
      </w:r>
      <w:proofErr w:type="spellStart"/>
      <w:r>
        <w:t>mensch</w:t>
      </w:r>
      <w:proofErr w:type="spellEnd"/>
      <w:r>
        <w:t xml:space="preserve"> Christlich leben </w:t>
      </w:r>
      <w:proofErr w:type="spellStart"/>
      <w:r>
        <w:t>auß</w:t>
      </w:r>
      <w:proofErr w:type="spellEnd"/>
      <w:r>
        <w:t xml:space="preserve"> dem </w:t>
      </w:r>
      <w:proofErr w:type="spellStart"/>
      <w:r>
        <w:t>wort</w:t>
      </w:r>
      <w:proofErr w:type="spellEnd"/>
      <w:r>
        <w:t xml:space="preserve"> </w:t>
      </w:r>
      <w:proofErr w:type="spellStart"/>
      <w:r>
        <w:t>goetlicher</w:t>
      </w:r>
      <w:proofErr w:type="spellEnd"/>
      <w:r>
        <w:t xml:space="preserve"> </w:t>
      </w:r>
      <w:proofErr w:type="spellStart"/>
      <w:r>
        <w:t>zusag</w:t>
      </w:r>
      <w:proofErr w:type="spellEnd"/>
      <w:r>
        <w:t xml:space="preserve"> empfahet </w:t>
      </w:r>
      <w:proofErr w:type="spellStart"/>
      <w:r>
        <w:t>unn</w:t>
      </w:r>
      <w:proofErr w:type="spellEnd"/>
      <w:r>
        <w:t xml:space="preserve"> erlanget: </w:t>
      </w:r>
    </w:p>
    <w:p w14:paraId="3A5FBC4B" w14:textId="77777777" w:rsidR="00463AA6" w:rsidRDefault="00463AA6" w:rsidP="00463AA6">
      <w:pPr>
        <w:pStyle w:val="StandardWeb"/>
      </w:pPr>
      <w:r>
        <w:t xml:space="preserve">Das leben </w:t>
      </w:r>
      <w:proofErr w:type="spellStart"/>
      <w:r>
        <w:t>herr</w:t>
      </w:r>
      <w:proofErr w:type="spellEnd"/>
      <w:r>
        <w:t xml:space="preserve"> (</w:t>
      </w:r>
      <w:proofErr w:type="spellStart"/>
      <w:r>
        <w:t>dz</w:t>
      </w:r>
      <w:proofErr w:type="spellEnd"/>
      <w:r>
        <w:t xml:space="preserve"> aller </w:t>
      </w:r>
      <w:proofErr w:type="spellStart"/>
      <w:r>
        <w:t>edlest</w:t>
      </w:r>
      <w:proofErr w:type="spellEnd"/>
      <w:r>
        <w:t xml:space="preserve"> leben das den </w:t>
      </w:r>
      <w:proofErr w:type="spellStart"/>
      <w:r>
        <w:t>menschen</w:t>
      </w:r>
      <w:proofErr w:type="spellEnd"/>
      <w:r>
        <w:t xml:space="preserve"> </w:t>
      </w:r>
      <w:proofErr w:type="spellStart"/>
      <w:r>
        <w:t>ernewet</w:t>
      </w:r>
      <w:proofErr w:type="spellEnd"/>
      <w:r>
        <w:t xml:space="preserve"> und alle </w:t>
      </w:r>
      <w:proofErr w:type="spellStart"/>
      <w:r>
        <w:t>früchten</w:t>
      </w:r>
      <w:proofErr w:type="spellEnd"/>
      <w:r>
        <w:t xml:space="preserve"> / so </w:t>
      </w:r>
      <w:proofErr w:type="spellStart"/>
      <w:r>
        <w:t>gott</w:t>
      </w:r>
      <w:proofErr w:type="spellEnd"/>
      <w:r>
        <w:t xml:space="preserve"> </w:t>
      </w:r>
      <w:proofErr w:type="spellStart"/>
      <w:r>
        <w:t>angenem</w:t>
      </w:r>
      <w:proofErr w:type="spellEnd"/>
      <w:r>
        <w:t xml:space="preserve"> </w:t>
      </w:r>
      <w:proofErr w:type="spellStart"/>
      <w:r>
        <w:t>seind</w:t>
      </w:r>
      <w:proofErr w:type="spellEnd"/>
      <w:r>
        <w:t xml:space="preserve"> </w:t>
      </w:r>
      <w:proofErr w:type="spellStart"/>
      <w:r>
        <w:t>geberet</w:t>
      </w:r>
      <w:proofErr w:type="spellEnd"/>
      <w:r>
        <w:t xml:space="preserve"> / das auch den </w:t>
      </w:r>
      <w:proofErr w:type="spellStart"/>
      <w:r>
        <w:t>menschen</w:t>
      </w:r>
      <w:proofErr w:type="spellEnd"/>
      <w:r>
        <w:t xml:space="preserve"> </w:t>
      </w:r>
      <w:proofErr w:type="spellStart"/>
      <w:r>
        <w:t>got</w:t>
      </w:r>
      <w:proofErr w:type="spellEnd"/>
      <w:r>
        <w:t xml:space="preserve"> </w:t>
      </w:r>
      <w:proofErr w:type="spellStart"/>
      <w:r>
        <w:t>gefellig</w:t>
      </w:r>
      <w:proofErr w:type="spellEnd"/>
      <w:r>
        <w:t xml:space="preserve"> </w:t>
      </w:r>
      <w:proofErr w:type="spellStart"/>
      <w:r>
        <w:t>unn</w:t>
      </w:r>
      <w:proofErr w:type="spellEnd"/>
      <w:r>
        <w:t xml:space="preserve"> </w:t>
      </w:r>
      <w:proofErr w:type="spellStart"/>
      <w:r>
        <w:t>beheglich</w:t>
      </w:r>
      <w:proofErr w:type="spellEnd"/>
      <w:r>
        <w:t xml:space="preserve"> macht </w:t>
      </w:r>
      <w:proofErr w:type="spellStart"/>
      <w:r>
        <w:t>inn</w:t>
      </w:r>
      <w:proofErr w:type="spellEnd"/>
      <w:r>
        <w:t xml:space="preserve"> dem die </w:t>
      </w:r>
      <w:proofErr w:type="spellStart"/>
      <w:r>
        <w:t>seligkayt</w:t>
      </w:r>
      <w:proofErr w:type="spellEnd"/>
      <w:r>
        <w:t xml:space="preserve"> </w:t>
      </w:r>
      <w:proofErr w:type="spellStart"/>
      <w:r>
        <w:t>steet</w:t>
      </w:r>
      <w:proofErr w:type="spellEnd"/>
      <w:r>
        <w:t xml:space="preserve"> / on welches </w:t>
      </w:r>
      <w:proofErr w:type="spellStart"/>
      <w:r>
        <w:t>nit</w:t>
      </w:r>
      <w:proofErr w:type="spellEnd"/>
      <w:r>
        <w:t xml:space="preserve"> / dann </w:t>
      </w:r>
      <w:proofErr w:type="spellStart"/>
      <w:r>
        <w:t>hellischer</w:t>
      </w:r>
      <w:proofErr w:type="spellEnd"/>
      <w:r>
        <w:t xml:space="preserve"> ewiger todt / zu warten) </w:t>
      </w:r>
      <w:proofErr w:type="spellStart"/>
      <w:r>
        <w:t>woellen</w:t>
      </w:r>
      <w:proofErr w:type="spellEnd"/>
      <w:r>
        <w:t xml:space="preserve"> mir etliche </w:t>
      </w:r>
      <w:proofErr w:type="spellStart"/>
      <w:r>
        <w:t>kelber</w:t>
      </w:r>
      <w:proofErr w:type="spellEnd"/>
      <w:r>
        <w:t xml:space="preserve"> </w:t>
      </w:r>
      <w:proofErr w:type="spellStart"/>
      <w:r>
        <w:t>unn</w:t>
      </w:r>
      <w:proofErr w:type="spellEnd"/>
      <w:r>
        <w:t xml:space="preserve"> ochsen </w:t>
      </w:r>
      <w:proofErr w:type="spellStart"/>
      <w:r>
        <w:t>nemen</w:t>
      </w:r>
      <w:proofErr w:type="spellEnd"/>
      <w:r>
        <w:t xml:space="preserve"> / </w:t>
      </w:r>
      <w:proofErr w:type="spellStart"/>
      <w:r>
        <w:t>sy</w:t>
      </w:r>
      <w:proofErr w:type="spellEnd"/>
      <w:r>
        <w:t xml:space="preserve"> </w:t>
      </w:r>
      <w:proofErr w:type="spellStart"/>
      <w:r>
        <w:t>woellen</w:t>
      </w:r>
      <w:proofErr w:type="spellEnd"/>
      <w:r>
        <w:t xml:space="preserve"> mir meinen </w:t>
      </w:r>
      <w:proofErr w:type="spellStart"/>
      <w:r>
        <w:t>gayst</w:t>
      </w:r>
      <w:proofErr w:type="spellEnd"/>
      <w:r>
        <w:t xml:space="preserve"> todtschlagen / der </w:t>
      </w:r>
      <w:proofErr w:type="spellStart"/>
      <w:r>
        <w:t>inn</w:t>
      </w:r>
      <w:proofErr w:type="spellEnd"/>
      <w:r>
        <w:t xml:space="preserve"> deinem </w:t>
      </w:r>
      <w:proofErr w:type="spellStart"/>
      <w:r>
        <w:t>wort</w:t>
      </w:r>
      <w:proofErr w:type="spellEnd"/>
      <w:r>
        <w:t xml:space="preserve"> lebet. Der halben hat mich </w:t>
      </w:r>
      <w:proofErr w:type="spellStart"/>
      <w:r>
        <w:t>forcht</w:t>
      </w:r>
      <w:proofErr w:type="spellEnd"/>
      <w:r>
        <w:t xml:space="preserve"> </w:t>
      </w:r>
      <w:proofErr w:type="spellStart"/>
      <w:r>
        <w:t>umbfangen</w:t>
      </w:r>
      <w:proofErr w:type="spellEnd"/>
      <w:r>
        <w:t xml:space="preserve"> / dann du hast selber gesprochen / </w:t>
      </w:r>
      <w:proofErr w:type="spellStart"/>
      <w:r>
        <w:t>fürcht</w:t>
      </w:r>
      <w:proofErr w:type="spellEnd"/>
      <w:r>
        <w:t xml:space="preserve"> den / der den </w:t>
      </w:r>
      <w:proofErr w:type="spellStart"/>
      <w:r>
        <w:t>gaist</w:t>
      </w:r>
      <w:proofErr w:type="spellEnd"/>
      <w:r>
        <w:t xml:space="preserve"> </w:t>
      </w:r>
      <w:proofErr w:type="spellStart"/>
      <w:r>
        <w:t>toedtet</w:t>
      </w:r>
      <w:proofErr w:type="spellEnd"/>
      <w:r>
        <w:t xml:space="preserve">. Sie sprechen / ich soll dein </w:t>
      </w:r>
      <w:proofErr w:type="spellStart"/>
      <w:r>
        <w:t>wort</w:t>
      </w:r>
      <w:proofErr w:type="spellEnd"/>
      <w:r>
        <w:t xml:space="preserve"> </w:t>
      </w:r>
      <w:proofErr w:type="spellStart"/>
      <w:r>
        <w:t>widerruffen</w:t>
      </w:r>
      <w:proofErr w:type="spellEnd"/>
      <w:r>
        <w:t xml:space="preserve"> </w:t>
      </w:r>
      <w:proofErr w:type="spellStart"/>
      <w:r>
        <w:t>unn</w:t>
      </w:r>
      <w:proofErr w:type="spellEnd"/>
      <w:r>
        <w:t xml:space="preserve"> </w:t>
      </w:r>
      <w:proofErr w:type="spellStart"/>
      <w:r>
        <w:t>verlaugnen</w:t>
      </w:r>
      <w:proofErr w:type="spellEnd"/>
      <w:r>
        <w:t xml:space="preserve"> / </w:t>
      </w:r>
      <w:proofErr w:type="spellStart"/>
      <w:r>
        <w:t>unn</w:t>
      </w:r>
      <w:proofErr w:type="spellEnd"/>
      <w:r>
        <w:t xml:space="preserve"> </w:t>
      </w:r>
      <w:proofErr w:type="spellStart"/>
      <w:r>
        <w:t>bedrawen</w:t>
      </w:r>
      <w:proofErr w:type="spellEnd"/>
      <w:r>
        <w:t xml:space="preserve"> mich mit </w:t>
      </w:r>
      <w:proofErr w:type="spellStart"/>
      <w:r>
        <w:t>absonderung</w:t>
      </w:r>
      <w:proofErr w:type="spellEnd"/>
      <w:r>
        <w:t xml:space="preserve"> mit bann / mit </w:t>
      </w:r>
      <w:proofErr w:type="spellStart"/>
      <w:r>
        <w:t>vermaledeyung</w:t>
      </w:r>
      <w:proofErr w:type="spellEnd"/>
      <w:r>
        <w:t xml:space="preserve"> / mit </w:t>
      </w:r>
      <w:proofErr w:type="spellStart"/>
      <w:r>
        <w:t>verlust</w:t>
      </w:r>
      <w:proofErr w:type="spellEnd"/>
      <w:r>
        <w:t xml:space="preserve"> </w:t>
      </w:r>
      <w:proofErr w:type="spellStart"/>
      <w:r>
        <w:t>eer</w:t>
      </w:r>
      <w:proofErr w:type="spellEnd"/>
      <w:r>
        <w:t xml:space="preserve"> </w:t>
      </w:r>
      <w:proofErr w:type="spellStart"/>
      <w:r>
        <w:t>unn</w:t>
      </w:r>
      <w:proofErr w:type="spellEnd"/>
      <w:r>
        <w:t xml:space="preserve"> </w:t>
      </w:r>
      <w:proofErr w:type="spellStart"/>
      <w:r>
        <w:t>guts</w:t>
      </w:r>
      <w:proofErr w:type="spellEnd"/>
      <w:r>
        <w:t xml:space="preserve"> / mit </w:t>
      </w:r>
      <w:proofErr w:type="spellStart"/>
      <w:r>
        <w:t>beraubung</w:t>
      </w:r>
      <w:proofErr w:type="spellEnd"/>
      <w:r>
        <w:t xml:space="preserve"> </w:t>
      </w:r>
      <w:proofErr w:type="spellStart"/>
      <w:r>
        <w:t>leyb</w:t>
      </w:r>
      <w:proofErr w:type="spellEnd"/>
      <w:r>
        <w:t xml:space="preserve"> </w:t>
      </w:r>
      <w:proofErr w:type="spellStart"/>
      <w:r>
        <w:t>unn</w:t>
      </w:r>
      <w:proofErr w:type="spellEnd"/>
      <w:r>
        <w:t xml:space="preserve"> </w:t>
      </w:r>
      <w:proofErr w:type="spellStart"/>
      <w:r>
        <w:t>lebens</w:t>
      </w:r>
      <w:proofErr w:type="spellEnd"/>
      <w:r>
        <w:t xml:space="preserve">. Herr also </w:t>
      </w:r>
      <w:proofErr w:type="spellStart"/>
      <w:r>
        <w:t>ummringen</w:t>
      </w:r>
      <w:proofErr w:type="spellEnd"/>
      <w:r>
        <w:t xml:space="preserve"> mich die </w:t>
      </w:r>
      <w:proofErr w:type="spellStart"/>
      <w:r>
        <w:t>vaisten</w:t>
      </w:r>
      <w:proofErr w:type="spellEnd"/>
      <w:r>
        <w:t xml:space="preserve"> ochsen. </w:t>
      </w:r>
      <w:proofErr w:type="spellStart"/>
      <w:r>
        <w:t>Yedoch</w:t>
      </w:r>
      <w:proofErr w:type="spellEnd"/>
      <w:r>
        <w:t xml:space="preserve"> ist das </w:t>
      </w:r>
      <w:proofErr w:type="spellStart"/>
      <w:r>
        <w:t>leyden</w:t>
      </w:r>
      <w:proofErr w:type="spellEnd"/>
      <w:r>
        <w:t xml:space="preserve"> </w:t>
      </w:r>
      <w:proofErr w:type="spellStart"/>
      <w:r>
        <w:t>nichs</w:t>
      </w:r>
      <w:proofErr w:type="spellEnd"/>
      <w:r>
        <w:t xml:space="preserve"> gegen dem selben </w:t>
      </w:r>
      <w:proofErr w:type="spellStart"/>
      <w:r>
        <w:t>leyden</w:t>
      </w:r>
      <w:proofErr w:type="spellEnd"/>
      <w:r>
        <w:t xml:space="preserve"> / das der </w:t>
      </w:r>
      <w:proofErr w:type="spellStart"/>
      <w:r>
        <w:t>gaist</w:t>
      </w:r>
      <w:proofErr w:type="spellEnd"/>
      <w:r>
        <w:t xml:space="preserve"> befindet wann </w:t>
      </w:r>
      <w:proofErr w:type="spellStart"/>
      <w:r>
        <w:t>sy</w:t>
      </w:r>
      <w:proofErr w:type="spellEnd"/>
      <w:r>
        <w:t xml:space="preserve"> im das </w:t>
      </w:r>
      <w:proofErr w:type="spellStart"/>
      <w:r>
        <w:t>wort</w:t>
      </w:r>
      <w:proofErr w:type="spellEnd"/>
      <w:r>
        <w:t xml:space="preserve"> deiner </w:t>
      </w:r>
      <w:proofErr w:type="spellStart"/>
      <w:r>
        <w:t>verhayschung</w:t>
      </w:r>
      <w:proofErr w:type="spellEnd"/>
      <w:r>
        <w:t xml:space="preserve"> </w:t>
      </w:r>
      <w:proofErr w:type="spellStart"/>
      <w:r>
        <w:t>auß</w:t>
      </w:r>
      <w:proofErr w:type="spellEnd"/>
      <w:r>
        <w:t xml:space="preserve"> dem </w:t>
      </w:r>
      <w:proofErr w:type="spellStart"/>
      <w:r>
        <w:t>hertzen</w:t>
      </w:r>
      <w:proofErr w:type="spellEnd"/>
      <w:r>
        <w:t xml:space="preserve"> </w:t>
      </w:r>
      <w:proofErr w:type="spellStart"/>
      <w:r>
        <w:t>understeen</w:t>
      </w:r>
      <w:proofErr w:type="spellEnd"/>
      <w:r>
        <w:t xml:space="preserve"> zu </w:t>
      </w:r>
      <w:proofErr w:type="spellStart"/>
      <w:r>
        <w:t>nemen</w:t>
      </w:r>
      <w:proofErr w:type="spellEnd"/>
      <w:r>
        <w:t xml:space="preserve">. </w:t>
      </w:r>
      <w:proofErr w:type="spellStart"/>
      <w:r>
        <w:t>Unnd</w:t>
      </w:r>
      <w:proofErr w:type="spellEnd"/>
      <w:r>
        <w:t xml:space="preserve"> </w:t>
      </w:r>
      <w:proofErr w:type="spellStart"/>
      <w:r>
        <w:t>sit</w:t>
      </w:r>
      <w:proofErr w:type="spellEnd"/>
      <w:r>
        <w:t xml:space="preserve"> </w:t>
      </w:r>
      <w:proofErr w:type="spellStart"/>
      <w:r>
        <w:t>gleych</w:t>
      </w:r>
      <w:proofErr w:type="spellEnd"/>
      <w:r>
        <w:t xml:space="preserve"> </w:t>
      </w:r>
      <w:proofErr w:type="spellStart"/>
      <w:r>
        <w:t>zuachten</w:t>
      </w:r>
      <w:proofErr w:type="spellEnd"/>
      <w:r>
        <w:t xml:space="preserve"> / als </w:t>
      </w:r>
      <w:proofErr w:type="spellStart"/>
      <w:r>
        <w:t>ain</w:t>
      </w:r>
      <w:proofErr w:type="spellEnd"/>
      <w:r>
        <w:t xml:space="preserve"> </w:t>
      </w:r>
      <w:proofErr w:type="spellStart"/>
      <w:r>
        <w:t>klayn</w:t>
      </w:r>
      <w:proofErr w:type="spellEnd"/>
      <w:r>
        <w:t xml:space="preserve"> </w:t>
      </w:r>
      <w:proofErr w:type="spellStart"/>
      <w:r>
        <w:t>geschwer</w:t>
      </w:r>
      <w:proofErr w:type="spellEnd"/>
      <w:r>
        <w:t xml:space="preserve"> / gegen dem </w:t>
      </w:r>
      <w:proofErr w:type="spellStart"/>
      <w:r>
        <w:t>tod</w:t>
      </w:r>
      <w:proofErr w:type="spellEnd"/>
      <w:r>
        <w:t xml:space="preserve"> / aber </w:t>
      </w:r>
      <w:proofErr w:type="spellStart"/>
      <w:r>
        <w:t>gleych</w:t>
      </w:r>
      <w:proofErr w:type="spellEnd"/>
      <w:r>
        <w:t xml:space="preserve"> </w:t>
      </w:r>
      <w:proofErr w:type="spellStart"/>
      <w:r>
        <w:t>alß</w:t>
      </w:r>
      <w:proofErr w:type="spellEnd"/>
      <w:r>
        <w:t xml:space="preserve"> </w:t>
      </w:r>
      <w:proofErr w:type="spellStart"/>
      <w:r>
        <w:t>ain</w:t>
      </w:r>
      <w:proofErr w:type="spellEnd"/>
      <w:r>
        <w:t xml:space="preserve"> </w:t>
      </w:r>
      <w:proofErr w:type="spellStart"/>
      <w:r>
        <w:t>korn</w:t>
      </w:r>
      <w:proofErr w:type="spellEnd"/>
      <w:r>
        <w:t xml:space="preserve"> </w:t>
      </w:r>
      <w:proofErr w:type="spellStart"/>
      <w:r>
        <w:t>sants</w:t>
      </w:r>
      <w:proofErr w:type="spellEnd"/>
      <w:r>
        <w:t xml:space="preserve"> gegen </w:t>
      </w:r>
      <w:proofErr w:type="spellStart"/>
      <w:r>
        <w:t>ainem</w:t>
      </w:r>
      <w:proofErr w:type="spellEnd"/>
      <w:r>
        <w:t xml:space="preserve"> </w:t>
      </w:r>
      <w:proofErr w:type="spellStart"/>
      <w:r>
        <w:t>berg</w:t>
      </w:r>
      <w:proofErr w:type="spellEnd"/>
      <w:r>
        <w:t xml:space="preserve">: </w:t>
      </w:r>
      <w:proofErr w:type="spellStart"/>
      <w:r>
        <w:t>Darumb</w:t>
      </w:r>
      <w:proofErr w:type="spellEnd"/>
      <w:r>
        <w:t xml:space="preserve"> </w:t>
      </w:r>
      <w:proofErr w:type="spellStart"/>
      <w:r>
        <w:t>herr</w:t>
      </w:r>
      <w:proofErr w:type="spellEnd"/>
      <w:r>
        <w:t xml:space="preserve"> / sich </w:t>
      </w:r>
      <w:proofErr w:type="spellStart"/>
      <w:r>
        <w:t>heraber</w:t>
      </w:r>
      <w:proofErr w:type="spellEnd"/>
      <w:r>
        <w:t xml:space="preserve"> von den </w:t>
      </w:r>
      <w:proofErr w:type="spellStart"/>
      <w:r>
        <w:t>hymeln</w:t>
      </w:r>
      <w:proofErr w:type="spellEnd"/>
      <w:r>
        <w:t xml:space="preserve"> / sich mein </w:t>
      </w:r>
      <w:proofErr w:type="spellStart"/>
      <w:r>
        <w:t>gedreng</w:t>
      </w:r>
      <w:proofErr w:type="spellEnd"/>
      <w:r>
        <w:t xml:space="preserve"> und </w:t>
      </w:r>
      <w:proofErr w:type="spellStart"/>
      <w:r>
        <w:t>qual</w:t>
      </w:r>
      <w:proofErr w:type="spellEnd"/>
      <w:r>
        <w:t xml:space="preserve"> / </w:t>
      </w:r>
      <w:proofErr w:type="spellStart"/>
      <w:r>
        <w:t>triebsal</w:t>
      </w:r>
      <w:proofErr w:type="spellEnd"/>
      <w:r>
        <w:t xml:space="preserve"> </w:t>
      </w:r>
      <w:proofErr w:type="spellStart"/>
      <w:r>
        <w:t>unn</w:t>
      </w:r>
      <w:proofErr w:type="spellEnd"/>
      <w:r>
        <w:t xml:space="preserve"> </w:t>
      </w:r>
      <w:proofErr w:type="spellStart"/>
      <w:r>
        <w:t>umbtreyben</w:t>
      </w:r>
      <w:proofErr w:type="spellEnd"/>
      <w:r>
        <w:t xml:space="preserve">. Ich </w:t>
      </w:r>
      <w:proofErr w:type="spellStart"/>
      <w:r>
        <w:t>stee</w:t>
      </w:r>
      <w:proofErr w:type="spellEnd"/>
      <w:r>
        <w:t xml:space="preserve"> </w:t>
      </w:r>
      <w:proofErr w:type="spellStart"/>
      <w:r>
        <w:t>inn</w:t>
      </w:r>
      <w:proofErr w:type="spellEnd"/>
      <w:r>
        <w:t xml:space="preserve"> </w:t>
      </w:r>
      <w:proofErr w:type="spellStart"/>
      <w:r>
        <w:t>angsten</w:t>
      </w:r>
      <w:proofErr w:type="spellEnd"/>
      <w:r>
        <w:t xml:space="preserve"> der hell / </w:t>
      </w:r>
      <w:proofErr w:type="spellStart"/>
      <w:r>
        <w:t>inn</w:t>
      </w:r>
      <w:proofErr w:type="spellEnd"/>
      <w:r>
        <w:t xml:space="preserve"> </w:t>
      </w:r>
      <w:proofErr w:type="spellStart"/>
      <w:r>
        <w:t>schmertzen</w:t>
      </w:r>
      <w:proofErr w:type="spellEnd"/>
      <w:r>
        <w:t xml:space="preserve"> des </w:t>
      </w:r>
      <w:proofErr w:type="spellStart"/>
      <w:r>
        <w:t>todts</w:t>
      </w:r>
      <w:proofErr w:type="spellEnd"/>
      <w:r>
        <w:t xml:space="preserve"> / </w:t>
      </w:r>
      <w:proofErr w:type="spellStart"/>
      <w:r>
        <w:t>inn</w:t>
      </w:r>
      <w:proofErr w:type="spellEnd"/>
      <w:r>
        <w:t xml:space="preserve"> </w:t>
      </w:r>
      <w:proofErr w:type="spellStart"/>
      <w:r>
        <w:t>hellischen</w:t>
      </w:r>
      <w:proofErr w:type="spellEnd"/>
      <w:r>
        <w:t xml:space="preserve"> </w:t>
      </w:r>
      <w:proofErr w:type="spellStart"/>
      <w:r>
        <w:t>anfechtungen</w:t>
      </w:r>
      <w:proofErr w:type="spellEnd"/>
      <w:r>
        <w:t xml:space="preserve">: Ich bin mit </w:t>
      </w:r>
      <w:proofErr w:type="spellStart"/>
      <w:r>
        <w:t>hend</w:t>
      </w:r>
      <w:proofErr w:type="spellEnd"/>
      <w:r>
        <w:t xml:space="preserve"> </w:t>
      </w:r>
      <w:proofErr w:type="spellStart"/>
      <w:r>
        <w:t>unn</w:t>
      </w:r>
      <w:proofErr w:type="spellEnd"/>
      <w:r>
        <w:t xml:space="preserve"> </w:t>
      </w:r>
      <w:proofErr w:type="spellStart"/>
      <w:r>
        <w:t>fuessen</w:t>
      </w:r>
      <w:proofErr w:type="spellEnd"/>
      <w:r>
        <w:t xml:space="preserve"> an dein Creutz geschlagen / vernimm mein klag / </w:t>
      </w:r>
      <w:proofErr w:type="spellStart"/>
      <w:r>
        <w:t>merck</w:t>
      </w:r>
      <w:proofErr w:type="spellEnd"/>
      <w:r>
        <w:t xml:space="preserve"> was </w:t>
      </w:r>
      <w:proofErr w:type="spellStart"/>
      <w:r>
        <w:t>sy</w:t>
      </w:r>
      <w:proofErr w:type="spellEnd"/>
      <w:r>
        <w:t xml:space="preserve"> </w:t>
      </w:r>
      <w:proofErr w:type="spellStart"/>
      <w:r>
        <w:t>fürnemen</w:t>
      </w:r>
      <w:proofErr w:type="spellEnd"/>
      <w:r>
        <w:t xml:space="preserve"> / wie </w:t>
      </w:r>
      <w:proofErr w:type="spellStart"/>
      <w:r>
        <w:t>sy</w:t>
      </w:r>
      <w:proofErr w:type="spellEnd"/>
      <w:r>
        <w:t xml:space="preserve"> </w:t>
      </w:r>
      <w:proofErr w:type="spellStart"/>
      <w:r>
        <w:t>ire</w:t>
      </w:r>
      <w:proofErr w:type="spellEnd"/>
      <w:r>
        <w:t xml:space="preserve"> </w:t>
      </w:r>
      <w:proofErr w:type="spellStart"/>
      <w:r>
        <w:t>zungen</w:t>
      </w:r>
      <w:proofErr w:type="spellEnd"/>
      <w:r>
        <w:t xml:space="preserve"> </w:t>
      </w:r>
      <w:proofErr w:type="spellStart"/>
      <w:r>
        <w:t>außrecken</w:t>
      </w:r>
      <w:proofErr w:type="spellEnd"/>
      <w:r>
        <w:t xml:space="preserve"> und wie die </w:t>
      </w:r>
      <w:proofErr w:type="spellStart"/>
      <w:r>
        <w:t>iuden</w:t>
      </w:r>
      <w:proofErr w:type="spellEnd"/>
      <w:r>
        <w:t xml:space="preserve"> (bey dem </w:t>
      </w:r>
      <w:proofErr w:type="spellStart"/>
      <w:r>
        <w:t>Creütz</w:t>
      </w:r>
      <w:proofErr w:type="spellEnd"/>
      <w:r>
        <w:t xml:space="preserve">) </w:t>
      </w:r>
      <w:proofErr w:type="spellStart"/>
      <w:r>
        <w:t>schreyen</w:t>
      </w:r>
      <w:proofErr w:type="spellEnd"/>
      <w:r>
        <w:t xml:space="preserve">: Er hat </w:t>
      </w:r>
      <w:proofErr w:type="spellStart"/>
      <w:r>
        <w:t>inn</w:t>
      </w:r>
      <w:proofErr w:type="spellEnd"/>
      <w:r>
        <w:t xml:space="preserve"> </w:t>
      </w:r>
      <w:proofErr w:type="spellStart"/>
      <w:r>
        <w:t>got</w:t>
      </w:r>
      <w:proofErr w:type="spellEnd"/>
      <w:r>
        <w:t xml:space="preserve"> gehofft / der mach nun in selig / dann er will in haben: Haben sie </w:t>
      </w:r>
      <w:proofErr w:type="spellStart"/>
      <w:r>
        <w:t>nit</w:t>
      </w:r>
      <w:proofErr w:type="spellEnd"/>
      <w:r>
        <w:t xml:space="preserve"> greulich </w:t>
      </w:r>
      <w:proofErr w:type="spellStart"/>
      <w:r>
        <w:t>dasselbig</w:t>
      </w:r>
      <w:proofErr w:type="spellEnd"/>
      <w:r>
        <w:t xml:space="preserve"> gesagt / wann sie sprechen: Ich soll mich deins </w:t>
      </w:r>
      <w:proofErr w:type="spellStart"/>
      <w:r>
        <w:t>worts</w:t>
      </w:r>
      <w:proofErr w:type="spellEnd"/>
      <w:r>
        <w:t xml:space="preserve"> der </w:t>
      </w:r>
      <w:proofErr w:type="spellStart"/>
      <w:r>
        <w:t>warhait</w:t>
      </w:r>
      <w:proofErr w:type="spellEnd"/>
      <w:r>
        <w:t xml:space="preserve"> </w:t>
      </w:r>
      <w:proofErr w:type="spellStart"/>
      <w:r>
        <w:t>erwegen</w:t>
      </w:r>
      <w:proofErr w:type="spellEnd"/>
      <w:r>
        <w:t xml:space="preserve"> und </w:t>
      </w:r>
      <w:proofErr w:type="spellStart"/>
      <w:r>
        <w:t>vorzeyhen</w:t>
      </w:r>
      <w:proofErr w:type="spellEnd"/>
      <w:r>
        <w:t xml:space="preserve">: fall ich von deinem </w:t>
      </w:r>
      <w:proofErr w:type="spellStart"/>
      <w:r>
        <w:t>wort</w:t>
      </w:r>
      <w:proofErr w:type="spellEnd"/>
      <w:r>
        <w:t xml:space="preserve"> / so bin ich </w:t>
      </w:r>
      <w:proofErr w:type="spellStart"/>
      <w:r>
        <w:t>gerayt</w:t>
      </w:r>
      <w:proofErr w:type="spellEnd"/>
      <w:r>
        <w:t xml:space="preserve"> fern von dir abgefallen </w:t>
      </w:r>
      <w:proofErr w:type="spellStart"/>
      <w:r>
        <w:t>Vergeß</w:t>
      </w:r>
      <w:proofErr w:type="spellEnd"/>
      <w:r>
        <w:t xml:space="preserve"> ich deiner </w:t>
      </w:r>
      <w:proofErr w:type="spellStart"/>
      <w:r>
        <w:t>zusag</w:t>
      </w:r>
      <w:proofErr w:type="spellEnd"/>
      <w:r>
        <w:t xml:space="preserve"> / so </w:t>
      </w:r>
      <w:proofErr w:type="spellStart"/>
      <w:r>
        <w:t>gedenckestu</w:t>
      </w:r>
      <w:proofErr w:type="spellEnd"/>
      <w:r>
        <w:t xml:space="preserve"> meiner auch </w:t>
      </w:r>
      <w:proofErr w:type="spellStart"/>
      <w:r>
        <w:t>nit</w:t>
      </w:r>
      <w:proofErr w:type="spellEnd"/>
      <w:r>
        <w:t xml:space="preserve"> Verließ ich dein </w:t>
      </w:r>
      <w:proofErr w:type="spellStart"/>
      <w:r>
        <w:t>schrifft</w:t>
      </w:r>
      <w:proofErr w:type="spellEnd"/>
      <w:r>
        <w:t xml:space="preserve"> so </w:t>
      </w:r>
      <w:proofErr w:type="spellStart"/>
      <w:r>
        <w:t>wirt</w:t>
      </w:r>
      <w:proofErr w:type="spellEnd"/>
      <w:r>
        <w:t xml:space="preserve"> mich der </w:t>
      </w:r>
      <w:proofErr w:type="spellStart"/>
      <w:r>
        <w:t>teüffel</w:t>
      </w:r>
      <w:proofErr w:type="spellEnd"/>
      <w:r>
        <w:t xml:space="preserve"> mit allem </w:t>
      </w:r>
      <w:proofErr w:type="spellStart"/>
      <w:r>
        <w:t>unglück</w:t>
      </w:r>
      <w:proofErr w:type="spellEnd"/>
      <w:r>
        <w:t xml:space="preserve"> und übel bald finden und </w:t>
      </w:r>
      <w:proofErr w:type="spellStart"/>
      <w:r>
        <w:t>peynigen</w:t>
      </w:r>
      <w:proofErr w:type="spellEnd"/>
      <w:r>
        <w:t xml:space="preserve"> / und ewig besitzen: </w:t>
      </w:r>
      <w:proofErr w:type="spellStart"/>
      <w:r>
        <w:t>Darumm</w:t>
      </w:r>
      <w:proofErr w:type="spellEnd"/>
      <w:r>
        <w:t xml:space="preserve"> </w:t>
      </w:r>
      <w:proofErr w:type="spellStart"/>
      <w:r>
        <w:t>hilff</w:t>
      </w:r>
      <w:proofErr w:type="spellEnd"/>
      <w:r>
        <w:t xml:space="preserve"> mir </w:t>
      </w:r>
      <w:proofErr w:type="spellStart"/>
      <w:r>
        <w:t>erloeß</w:t>
      </w:r>
      <w:proofErr w:type="spellEnd"/>
      <w:r>
        <w:t xml:space="preserve"> mich Mich </w:t>
      </w:r>
      <w:proofErr w:type="spellStart"/>
      <w:r>
        <w:t>troestet</w:t>
      </w:r>
      <w:proofErr w:type="spellEnd"/>
      <w:r>
        <w:t xml:space="preserve"> das </w:t>
      </w:r>
      <w:proofErr w:type="spellStart"/>
      <w:r>
        <w:t>allain</w:t>
      </w:r>
      <w:proofErr w:type="spellEnd"/>
      <w:r>
        <w:t xml:space="preserve"> / das Christus an dem </w:t>
      </w:r>
      <w:proofErr w:type="spellStart"/>
      <w:r>
        <w:t>Creütz</w:t>
      </w:r>
      <w:proofErr w:type="spellEnd"/>
      <w:r>
        <w:t xml:space="preserve"> </w:t>
      </w:r>
      <w:proofErr w:type="spellStart"/>
      <w:r>
        <w:t>soliche</w:t>
      </w:r>
      <w:proofErr w:type="spellEnd"/>
      <w:r>
        <w:t xml:space="preserve"> </w:t>
      </w:r>
      <w:proofErr w:type="spellStart"/>
      <w:r>
        <w:t>rauber</w:t>
      </w:r>
      <w:proofErr w:type="spellEnd"/>
      <w:r>
        <w:t xml:space="preserve"> des </w:t>
      </w:r>
      <w:proofErr w:type="spellStart"/>
      <w:r>
        <w:t>wort</w:t>
      </w:r>
      <w:proofErr w:type="spellEnd"/>
      <w:r>
        <w:t xml:space="preserve"> </w:t>
      </w:r>
      <w:proofErr w:type="spellStart"/>
      <w:r>
        <w:t>gottes</w:t>
      </w:r>
      <w:proofErr w:type="spellEnd"/>
      <w:r>
        <w:t xml:space="preserve"> auch hatte </w:t>
      </w:r>
      <w:proofErr w:type="spellStart"/>
      <w:r>
        <w:t>gehoert</w:t>
      </w:r>
      <w:proofErr w:type="spellEnd"/>
      <w:r>
        <w:t xml:space="preserve"> und gelitten: </w:t>
      </w:r>
    </w:p>
    <w:p w14:paraId="05C74C76" w14:textId="77777777" w:rsidR="00463AA6" w:rsidRDefault="00463AA6" w:rsidP="00463AA6">
      <w:pPr>
        <w:pStyle w:val="StandardWeb"/>
      </w:pPr>
      <w:r>
        <w:t xml:space="preserve">Für das ander </w:t>
      </w:r>
      <w:proofErr w:type="spellStart"/>
      <w:r>
        <w:t>troestet</w:t>
      </w:r>
      <w:proofErr w:type="spellEnd"/>
      <w:r>
        <w:t xml:space="preserve"> mich / das </w:t>
      </w:r>
      <w:proofErr w:type="spellStart"/>
      <w:r>
        <w:t>yegklich</w:t>
      </w:r>
      <w:proofErr w:type="spellEnd"/>
      <w:r>
        <w:t xml:space="preserve"> </w:t>
      </w:r>
      <w:proofErr w:type="spellStart"/>
      <w:r>
        <w:t>betrubnuß</w:t>
      </w:r>
      <w:proofErr w:type="spellEnd"/>
      <w:r>
        <w:t xml:space="preserve"> / </w:t>
      </w:r>
      <w:proofErr w:type="spellStart"/>
      <w:r>
        <w:t>sünd</w:t>
      </w:r>
      <w:proofErr w:type="spellEnd"/>
      <w:r>
        <w:t xml:space="preserve"> </w:t>
      </w:r>
      <w:proofErr w:type="spellStart"/>
      <w:r>
        <w:t>abweschet</w:t>
      </w:r>
      <w:proofErr w:type="spellEnd"/>
      <w:r>
        <w:t xml:space="preserve"> / so der </w:t>
      </w:r>
      <w:proofErr w:type="spellStart"/>
      <w:r>
        <w:t>schmertzen</w:t>
      </w:r>
      <w:proofErr w:type="spellEnd"/>
      <w:r>
        <w:t xml:space="preserve"> </w:t>
      </w:r>
      <w:proofErr w:type="spellStart"/>
      <w:r>
        <w:t>imm</w:t>
      </w:r>
      <w:proofErr w:type="spellEnd"/>
      <w:r>
        <w:t xml:space="preserve"> glauben geduldet / </w:t>
      </w:r>
      <w:proofErr w:type="spellStart"/>
      <w:r>
        <w:t>unnd</w:t>
      </w:r>
      <w:proofErr w:type="spellEnd"/>
      <w:r>
        <w:t xml:space="preserve"> </w:t>
      </w:r>
      <w:proofErr w:type="spellStart"/>
      <w:r>
        <w:t>inn</w:t>
      </w:r>
      <w:proofErr w:type="spellEnd"/>
      <w:r>
        <w:t xml:space="preserve"> </w:t>
      </w:r>
      <w:proofErr w:type="spellStart"/>
      <w:r>
        <w:t>hoffnung</w:t>
      </w:r>
      <w:proofErr w:type="spellEnd"/>
      <w:r>
        <w:t xml:space="preserve"> zu </w:t>
      </w:r>
      <w:proofErr w:type="spellStart"/>
      <w:r>
        <w:t>got</w:t>
      </w:r>
      <w:proofErr w:type="spellEnd"/>
      <w:r>
        <w:t xml:space="preserve"> angenommen ist: Zu dem dritten / das </w:t>
      </w:r>
      <w:proofErr w:type="spellStart"/>
      <w:r>
        <w:t>gott</w:t>
      </w:r>
      <w:proofErr w:type="spellEnd"/>
      <w:r>
        <w:t xml:space="preserve"> durch </w:t>
      </w:r>
      <w:proofErr w:type="spellStart"/>
      <w:r>
        <w:t>versuchung</w:t>
      </w:r>
      <w:proofErr w:type="spellEnd"/>
      <w:r>
        <w:t xml:space="preserve"> unsern glauben </w:t>
      </w:r>
      <w:proofErr w:type="spellStart"/>
      <w:r>
        <w:t>beweret</w:t>
      </w:r>
      <w:proofErr w:type="spellEnd"/>
      <w:r>
        <w:t xml:space="preserve"> </w:t>
      </w:r>
      <w:proofErr w:type="spellStart"/>
      <w:r>
        <w:t>unn</w:t>
      </w:r>
      <w:proofErr w:type="spellEnd"/>
      <w:r>
        <w:t xml:space="preserve"> </w:t>
      </w:r>
      <w:proofErr w:type="spellStart"/>
      <w:r>
        <w:t>beweyset</w:t>
      </w:r>
      <w:proofErr w:type="spellEnd"/>
      <w:r>
        <w:t xml:space="preserve">: Zu dem </w:t>
      </w:r>
      <w:proofErr w:type="spellStart"/>
      <w:r>
        <w:t>iiij</w:t>
      </w:r>
      <w:proofErr w:type="spellEnd"/>
      <w:r>
        <w:t xml:space="preserve">. </w:t>
      </w:r>
      <w:proofErr w:type="spellStart"/>
      <w:r>
        <w:t>erfrewet</w:t>
      </w:r>
      <w:proofErr w:type="spellEnd"/>
      <w:r>
        <w:t xml:space="preserve"> mich / das alles </w:t>
      </w:r>
      <w:proofErr w:type="spellStart"/>
      <w:r>
        <w:t>leyden</w:t>
      </w:r>
      <w:proofErr w:type="spellEnd"/>
      <w:r>
        <w:t xml:space="preserve"> ein </w:t>
      </w:r>
      <w:proofErr w:type="spellStart"/>
      <w:r>
        <w:t>zucht</w:t>
      </w:r>
      <w:proofErr w:type="spellEnd"/>
      <w:r>
        <w:t xml:space="preserve"> </w:t>
      </w:r>
      <w:proofErr w:type="spellStart"/>
      <w:r>
        <w:t>rutten</w:t>
      </w:r>
      <w:proofErr w:type="spellEnd"/>
      <w:r>
        <w:t xml:space="preserve"> ist / durch welche der </w:t>
      </w:r>
      <w:proofErr w:type="spellStart"/>
      <w:r>
        <w:t>hymlisch</w:t>
      </w:r>
      <w:proofErr w:type="spellEnd"/>
      <w:r>
        <w:t xml:space="preserve"> </w:t>
      </w:r>
      <w:proofErr w:type="spellStart"/>
      <w:r>
        <w:t>vatter</w:t>
      </w:r>
      <w:proofErr w:type="spellEnd"/>
      <w:r>
        <w:t xml:space="preserve"> seine </w:t>
      </w:r>
      <w:proofErr w:type="spellStart"/>
      <w:r>
        <w:t>kinder</w:t>
      </w:r>
      <w:proofErr w:type="spellEnd"/>
      <w:r>
        <w:t xml:space="preserve"> </w:t>
      </w:r>
      <w:proofErr w:type="spellStart"/>
      <w:r>
        <w:t>haimsucht</w:t>
      </w:r>
      <w:proofErr w:type="spellEnd"/>
      <w:r>
        <w:t xml:space="preserve"> / </w:t>
      </w:r>
      <w:proofErr w:type="spellStart"/>
      <w:r>
        <w:t>rayniget</w:t>
      </w:r>
      <w:proofErr w:type="spellEnd"/>
      <w:r>
        <w:t xml:space="preserve"> </w:t>
      </w:r>
      <w:proofErr w:type="spellStart"/>
      <w:r>
        <w:t>unnd</w:t>
      </w:r>
      <w:proofErr w:type="spellEnd"/>
      <w:r>
        <w:t xml:space="preserve"> </w:t>
      </w:r>
      <w:proofErr w:type="spellStart"/>
      <w:r>
        <w:t>schoen</w:t>
      </w:r>
      <w:proofErr w:type="spellEnd"/>
      <w:r>
        <w:t xml:space="preserve"> machet: Mich ergetzt auch allenthalben / das </w:t>
      </w:r>
      <w:proofErr w:type="spellStart"/>
      <w:r>
        <w:t>wort</w:t>
      </w:r>
      <w:proofErr w:type="spellEnd"/>
      <w:r>
        <w:t xml:space="preserve"> </w:t>
      </w:r>
      <w:proofErr w:type="spellStart"/>
      <w:r>
        <w:t>gottes</w:t>
      </w:r>
      <w:proofErr w:type="spellEnd"/>
      <w:r>
        <w:t xml:space="preserve"> / </w:t>
      </w:r>
      <w:proofErr w:type="spellStart"/>
      <w:r>
        <w:t>welchs</w:t>
      </w:r>
      <w:proofErr w:type="spellEnd"/>
      <w:r>
        <w:t xml:space="preserve"> spricht / das der lebendig </w:t>
      </w:r>
      <w:proofErr w:type="spellStart"/>
      <w:r>
        <w:t>barmhertzig</w:t>
      </w:r>
      <w:proofErr w:type="spellEnd"/>
      <w:r>
        <w:t xml:space="preserve"> </w:t>
      </w:r>
      <w:proofErr w:type="spellStart"/>
      <w:r>
        <w:t>gott</w:t>
      </w:r>
      <w:proofErr w:type="spellEnd"/>
      <w:r>
        <w:t xml:space="preserve"> ab in die hell / </w:t>
      </w:r>
      <w:proofErr w:type="spellStart"/>
      <w:r>
        <w:t>unnd</w:t>
      </w:r>
      <w:proofErr w:type="spellEnd"/>
      <w:r>
        <w:t xml:space="preserve"> wider </w:t>
      </w:r>
      <w:proofErr w:type="spellStart"/>
      <w:r>
        <w:t>auff</w:t>
      </w:r>
      <w:proofErr w:type="spellEnd"/>
      <w:r>
        <w:t xml:space="preserve"> </w:t>
      </w:r>
      <w:proofErr w:type="spellStart"/>
      <w:r>
        <w:t>fueret</w:t>
      </w:r>
      <w:proofErr w:type="spellEnd"/>
      <w:r>
        <w:t xml:space="preserve"> / </w:t>
      </w:r>
      <w:proofErr w:type="spellStart"/>
      <w:r>
        <w:t>unnd</w:t>
      </w:r>
      <w:proofErr w:type="spellEnd"/>
      <w:r>
        <w:t xml:space="preserve"> </w:t>
      </w:r>
      <w:proofErr w:type="spellStart"/>
      <w:r>
        <w:t>castigiert</w:t>
      </w:r>
      <w:proofErr w:type="spellEnd"/>
      <w:r>
        <w:t xml:space="preserve"> / </w:t>
      </w:r>
      <w:proofErr w:type="spellStart"/>
      <w:r>
        <w:t>auff</w:t>
      </w:r>
      <w:proofErr w:type="spellEnd"/>
      <w:r>
        <w:t xml:space="preserve"> das er </w:t>
      </w:r>
      <w:proofErr w:type="spellStart"/>
      <w:r>
        <w:t>bamhertzigkait</w:t>
      </w:r>
      <w:proofErr w:type="spellEnd"/>
      <w:r>
        <w:t xml:space="preserve"> </w:t>
      </w:r>
      <w:proofErr w:type="spellStart"/>
      <w:r>
        <w:t>erzayge</w:t>
      </w:r>
      <w:proofErr w:type="spellEnd"/>
      <w:r>
        <w:t xml:space="preserve">. Der </w:t>
      </w:r>
      <w:proofErr w:type="spellStart"/>
      <w:r>
        <w:t>haylig</w:t>
      </w:r>
      <w:proofErr w:type="spellEnd"/>
      <w:r>
        <w:t xml:space="preserve"> Job spricht. Du </w:t>
      </w:r>
      <w:proofErr w:type="spellStart"/>
      <w:r>
        <w:t>solt</w:t>
      </w:r>
      <w:proofErr w:type="spellEnd"/>
      <w:r>
        <w:t xml:space="preserve"> die straff und </w:t>
      </w:r>
      <w:proofErr w:type="spellStart"/>
      <w:r>
        <w:t>peyn</w:t>
      </w:r>
      <w:proofErr w:type="spellEnd"/>
      <w:r>
        <w:t xml:space="preserve"> des </w:t>
      </w:r>
      <w:proofErr w:type="spellStart"/>
      <w:r>
        <w:t>herren</w:t>
      </w:r>
      <w:proofErr w:type="spellEnd"/>
      <w:r>
        <w:t xml:space="preserve"> </w:t>
      </w:r>
      <w:proofErr w:type="spellStart"/>
      <w:r>
        <w:t>nit</w:t>
      </w:r>
      <w:proofErr w:type="spellEnd"/>
      <w:r>
        <w:t xml:space="preserve"> verachten oder verspotten / dann er verwundet / daß er </w:t>
      </w:r>
      <w:proofErr w:type="spellStart"/>
      <w:r>
        <w:t>hayl</w:t>
      </w:r>
      <w:proofErr w:type="spellEnd"/>
      <w:r>
        <w:t xml:space="preserve"> machet / er schlecht / </w:t>
      </w:r>
      <w:proofErr w:type="spellStart"/>
      <w:r>
        <w:t>unnd</w:t>
      </w:r>
      <w:proofErr w:type="spellEnd"/>
      <w:r>
        <w:t xml:space="preserve"> sein </w:t>
      </w:r>
      <w:proofErr w:type="spellStart"/>
      <w:r>
        <w:t>handt</w:t>
      </w:r>
      <w:proofErr w:type="spellEnd"/>
      <w:r>
        <w:t xml:space="preserve"> machet </w:t>
      </w:r>
      <w:proofErr w:type="spellStart"/>
      <w:r>
        <w:t>gesundt</w:t>
      </w:r>
      <w:proofErr w:type="spellEnd"/>
      <w:r>
        <w:t xml:space="preserve">: </w:t>
      </w:r>
    </w:p>
    <w:p w14:paraId="49CCFBB8" w14:textId="77777777" w:rsidR="00463AA6" w:rsidRDefault="00463AA6" w:rsidP="00463AA6">
      <w:pPr>
        <w:pStyle w:val="StandardWeb"/>
      </w:pPr>
      <w:proofErr w:type="spellStart"/>
      <w:r>
        <w:t>Got</w:t>
      </w:r>
      <w:proofErr w:type="spellEnd"/>
      <w:r>
        <w:t xml:space="preserve"> der </w:t>
      </w:r>
      <w:proofErr w:type="spellStart"/>
      <w:r>
        <w:t>würffet</w:t>
      </w:r>
      <w:proofErr w:type="spellEnd"/>
      <w:r>
        <w:t xml:space="preserve"> mich </w:t>
      </w:r>
      <w:proofErr w:type="spellStart"/>
      <w:r>
        <w:t>yetz</w:t>
      </w:r>
      <w:proofErr w:type="spellEnd"/>
      <w:r>
        <w:t xml:space="preserve"> </w:t>
      </w:r>
      <w:proofErr w:type="spellStart"/>
      <w:r>
        <w:t>inn</w:t>
      </w:r>
      <w:proofErr w:type="spellEnd"/>
      <w:r>
        <w:t xml:space="preserve"> die </w:t>
      </w:r>
      <w:proofErr w:type="spellStart"/>
      <w:r>
        <w:t>tieff</w:t>
      </w:r>
      <w:proofErr w:type="spellEnd"/>
      <w:r>
        <w:t xml:space="preserve"> des </w:t>
      </w:r>
      <w:proofErr w:type="spellStart"/>
      <w:r>
        <w:t>wassers</w:t>
      </w:r>
      <w:proofErr w:type="spellEnd"/>
      <w:r>
        <w:t xml:space="preserve"> / und </w:t>
      </w:r>
      <w:proofErr w:type="spellStart"/>
      <w:r>
        <w:t>fueret</w:t>
      </w:r>
      <w:proofErr w:type="spellEnd"/>
      <w:r>
        <w:t xml:space="preserve"> alle sein </w:t>
      </w:r>
      <w:proofErr w:type="spellStart"/>
      <w:r>
        <w:t>flüß</w:t>
      </w:r>
      <w:proofErr w:type="spellEnd"/>
      <w:r>
        <w:t xml:space="preserve"> über mich / </w:t>
      </w:r>
      <w:proofErr w:type="spellStart"/>
      <w:r>
        <w:t>got</w:t>
      </w:r>
      <w:proofErr w:type="spellEnd"/>
      <w:r>
        <w:t xml:space="preserve"> der </w:t>
      </w:r>
      <w:proofErr w:type="spellStart"/>
      <w:r>
        <w:t>hefft</w:t>
      </w:r>
      <w:proofErr w:type="spellEnd"/>
      <w:r>
        <w:t xml:space="preserve"> mich </w:t>
      </w:r>
      <w:proofErr w:type="spellStart"/>
      <w:r>
        <w:t>inn</w:t>
      </w:r>
      <w:proofErr w:type="spellEnd"/>
      <w:r>
        <w:t xml:space="preserve"> den schlamm d’ ochsen / </w:t>
      </w:r>
      <w:proofErr w:type="spellStart"/>
      <w:r>
        <w:t>unn</w:t>
      </w:r>
      <w:proofErr w:type="spellEnd"/>
      <w:r>
        <w:t xml:space="preserve"> </w:t>
      </w:r>
      <w:proofErr w:type="spellStart"/>
      <w:r>
        <w:t>gaylen</w:t>
      </w:r>
      <w:proofErr w:type="spellEnd"/>
      <w:r>
        <w:t xml:space="preserve"> </w:t>
      </w:r>
      <w:proofErr w:type="spellStart"/>
      <w:r>
        <w:t>kelber</w:t>
      </w:r>
      <w:proofErr w:type="spellEnd"/>
      <w:r>
        <w:t xml:space="preserve"> / wann mich </w:t>
      </w:r>
      <w:proofErr w:type="spellStart"/>
      <w:r>
        <w:t>got</w:t>
      </w:r>
      <w:proofErr w:type="spellEnd"/>
      <w:r>
        <w:t xml:space="preserve"> </w:t>
      </w:r>
      <w:proofErr w:type="spellStart"/>
      <w:r>
        <w:t>nit</w:t>
      </w:r>
      <w:proofErr w:type="spellEnd"/>
      <w:r>
        <w:t xml:space="preserve"> </w:t>
      </w:r>
      <w:proofErr w:type="spellStart"/>
      <w:r>
        <w:t>einfieret</w:t>
      </w:r>
      <w:proofErr w:type="spellEnd"/>
      <w:r>
        <w:t xml:space="preserve"> / sie </w:t>
      </w:r>
      <w:proofErr w:type="spellStart"/>
      <w:r>
        <w:t>moechten</w:t>
      </w:r>
      <w:proofErr w:type="spellEnd"/>
      <w:r>
        <w:t xml:space="preserve"> mir gar nichts thun / </w:t>
      </w:r>
      <w:proofErr w:type="spellStart"/>
      <w:r>
        <w:t>solt</w:t>
      </w:r>
      <w:proofErr w:type="spellEnd"/>
      <w:r>
        <w:t xml:space="preserve"> ich </w:t>
      </w:r>
      <w:proofErr w:type="spellStart"/>
      <w:r>
        <w:t>darumb</w:t>
      </w:r>
      <w:proofErr w:type="spellEnd"/>
      <w:r>
        <w:t xml:space="preserve"> </w:t>
      </w:r>
      <w:proofErr w:type="spellStart"/>
      <w:r>
        <w:t>verzweyflen</w:t>
      </w:r>
      <w:proofErr w:type="spellEnd"/>
      <w:r>
        <w:t xml:space="preserve">: Das </w:t>
      </w:r>
      <w:proofErr w:type="spellStart"/>
      <w:r>
        <w:t>got</w:t>
      </w:r>
      <w:proofErr w:type="spellEnd"/>
      <w:r>
        <w:t xml:space="preserve"> sein </w:t>
      </w:r>
      <w:proofErr w:type="spellStart"/>
      <w:r>
        <w:t>angesicht</w:t>
      </w:r>
      <w:proofErr w:type="spellEnd"/>
      <w:r>
        <w:t xml:space="preserve"> von mir wendet / </w:t>
      </w:r>
      <w:proofErr w:type="spellStart"/>
      <w:r>
        <w:t>unnd</w:t>
      </w:r>
      <w:proofErr w:type="spellEnd"/>
      <w:r>
        <w:t xml:space="preserve"> sich verborgen / und mich alles </w:t>
      </w:r>
      <w:proofErr w:type="spellStart"/>
      <w:r>
        <w:t>ubel</w:t>
      </w:r>
      <w:proofErr w:type="spellEnd"/>
      <w:r>
        <w:t xml:space="preserve"> gefunden und überfallen hat / das mich </w:t>
      </w:r>
      <w:proofErr w:type="spellStart"/>
      <w:r>
        <w:t>got</w:t>
      </w:r>
      <w:proofErr w:type="spellEnd"/>
      <w:r>
        <w:t xml:space="preserve"> verlassen: Das </w:t>
      </w:r>
      <w:proofErr w:type="spellStart"/>
      <w:r>
        <w:t>got</w:t>
      </w:r>
      <w:proofErr w:type="spellEnd"/>
      <w:r>
        <w:t xml:space="preserve"> mit mir </w:t>
      </w:r>
      <w:proofErr w:type="spellStart"/>
      <w:r>
        <w:t>nit</w:t>
      </w:r>
      <w:proofErr w:type="spellEnd"/>
      <w:r>
        <w:t xml:space="preserve"> ist / </w:t>
      </w:r>
      <w:proofErr w:type="spellStart"/>
      <w:r>
        <w:t>imm</w:t>
      </w:r>
      <w:proofErr w:type="spellEnd"/>
      <w:r>
        <w:t xml:space="preserve"> </w:t>
      </w:r>
      <w:proofErr w:type="spellStart"/>
      <w:r>
        <w:t>urtayl</w:t>
      </w:r>
      <w:proofErr w:type="spellEnd"/>
      <w:r>
        <w:t xml:space="preserve"> der </w:t>
      </w:r>
      <w:proofErr w:type="spellStart"/>
      <w:r>
        <w:t>welt</w:t>
      </w:r>
      <w:proofErr w:type="spellEnd"/>
      <w:r>
        <w:t xml:space="preserve">. Das sey fern von mir das ich glaub / das mich </w:t>
      </w:r>
      <w:proofErr w:type="spellStart"/>
      <w:r>
        <w:t>got</w:t>
      </w:r>
      <w:proofErr w:type="spellEnd"/>
      <w:r>
        <w:t xml:space="preserve"> gar und </w:t>
      </w:r>
      <w:proofErr w:type="spellStart"/>
      <w:r>
        <w:t>gantz</w:t>
      </w:r>
      <w:proofErr w:type="spellEnd"/>
      <w:r>
        <w:t xml:space="preserve"> verlassen hab: </w:t>
      </w:r>
    </w:p>
    <w:p w14:paraId="57E1AC2A" w14:textId="77777777" w:rsidR="00463AA6" w:rsidRDefault="00463AA6" w:rsidP="00463AA6">
      <w:pPr>
        <w:pStyle w:val="StandardWeb"/>
      </w:pPr>
      <w:r>
        <w:t xml:space="preserve">Christus spricht. O mein </w:t>
      </w:r>
      <w:proofErr w:type="spellStart"/>
      <w:r>
        <w:t>gott</w:t>
      </w:r>
      <w:proofErr w:type="spellEnd"/>
      <w:r>
        <w:t xml:space="preserve"> / wie </w:t>
      </w:r>
      <w:proofErr w:type="spellStart"/>
      <w:r>
        <w:t>hastu</w:t>
      </w:r>
      <w:proofErr w:type="spellEnd"/>
      <w:r>
        <w:t xml:space="preserve"> mich </w:t>
      </w:r>
      <w:proofErr w:type="spellStart"/>
      <w:r>
        <w:t>verlassenn</w:t>
      </w:r>
      <w:proofErr w:type="spellEnd"/>
      <w:r>
        <w:t xml:space="preserve">: </w:t>
      </w:r>
    </w:p>
    <w:p w14:paraId="0796BDCC" w14:textId="77777777" w:rsidR="00463AA6" w:rsidRDefault="00463AA6" w:rsidP="00463AA6">
      <w:pPr>
        <w:pStyle w:val="StandardWeb"/>
      </w:pPr>
      <w:r>
        <w:t xml:space="preserve">Er klaget </w:t>
      </w:r>
      <w:proofErr w:type="spellStart"/>
      <w:r>
        <w:t>gott</w:t>
      </w:r>
      <w:proofErr w:type="spellEnd"/>
      <w:r>
        <w:t xml:space="preserve"> und </w:t>
      </w:r>
      <w:proofErr w:type="spellStart"/>
      <w:r>
        <w:t>bevilhet</w:t>
      </w:r>
      <w:proofErr w:type="spellEnd"/>
      <w:r>
        <w:t xml:space="preserve"> im sein </w:t>
      </w:r>
      <w:proofErr w:type="spellStart"/>
      <w:r>
        <w:t>gayst</w:t>
      </w:r>
      <w:proofErr w:type="spellEnd"/>
      <w:r>
        <w:t xml:space="preserve"> / sagende Vatter </w:t>
      </w:r>
      <w:proofErr w:type="spellStart"/>
      <w:r>
        <w:t>inn</w:t>
      </w:r>
      <w:proofErr w:type="spellEnd"/>
      <w:r>
        <w:t xml:space="preserve"> deine </w:t>
      </w:r>
      <w:proofErr w:type="spellStart"/>
      <w:r>
        <w:t>hend</w:t>
      </w:r>
      <w:proofErr w:type="spellEnd"/>
      <w:r>
        <w:t xml:space="preserve"> </w:t>
      </w:r>
      <w:proofErr w:type="spellStart"/>
      <w:r>
        <w:t>bevilch</w:t>
      </w:r>
      <w:proofErr w:type="spellEnd"/>
      <w:r>
        <w:t xml:space="preserve"> ich meinen </w:t>
      </w:r>
      <w:proofErr w:type="spellStart"/>
      <w:r>
        <w:t>gaist</w:t>
      </w:r>
      <w:proofErr w:type="spellEnd"/>
      <w:r>
        <w:t xml:space="preserve">: </w:t>
      </w:r>
      <w:proofErr w:type="spellStart"/>
      <w:r>
        <w:t>Warumb</w:t>
      </w:r>
      <w:proofErr w:type="spellEnd"/>
      <w:r>
        <w:t xml:space="preserve"> </w:t>
      </w:r>
      <w:proofErr w:type="spellStart"/>
      <w:r>
        <w:t>solt</w:t>
      </w:r>
      <w:proofErr w:type="spellEnd"/>
      <w:r>
        <w:t xml:space="preserve"> ich dann </w:t>
      </w:r>
      <w:proofErr w:type="spellStart"/>
      <w:r>
        <w:t>verzweyflen</w:t>
      </w:r>
      <w:proofErr w:type="spellEnd"/>
      <w:r>
        <w:t xml:space="preserve">: Er nennet in </w:t>
      </w:r>
      <w:proofErr w:type="spellStart"/>
      <w:r>
        <w:t>vatter</w:t>
      </w:r>
      <w:proofErr w:type="spellEnd"/>
      <w:r>
        <w:t xml:space="preserve"> / und </w:t>
      </w:r>
      <w:proofErr w:type="spellStart"/>
      <w:r>
        <w:t>rieffet</w:t>
      </w:r>
      <w:proofErr w:type="spellEnd"/>
      <w:r>
        <w:t xml:space="preserve"> in an / und </w:t>
      </w:r>
      <w:proofErr w:type="spellStart"/>
      <w:r>
        <w:t>fuelet</w:t>
      </w:r>
      <w:proofErr w:type="spellEnd"/>
      <w:r>
        <w:t xml:space="preserve"> dann noch </w:t>
      </w:r>
      <w:proofErr w:type="spellStart"/>
      <w:r>
        <w:t>ain</w:t>
      </w:r>
      <w:proofErr w:type="spellEnd"/>
      <w:r>
        <w:t xml:space="preserve"> </w:t>
      </w:r>
      <w:proofErr w:type="spellStart"/>
      <w:r>
        <w:t>verlassenhait</w:t>
      </w:r>
      <w:proofErr w:type="spellEnd"/>
      <w:r>
        <w:t xml:space="preserve"> / so ist das </w:t>
      </w:r>
      <w:proofErr w:type="spellStart"/>
      <w:r>
        <w:t>wort</w:t>
      </w:r>
      <w:proofErr w:type="spellEnd"/>
      <w:r>
        <w:t xml:space="preserve"> </w:t>
      </w:r>
      <w:proofErr w:type="spellStart"/>
      <w:r>
        <w:t>gottes</w:t>
      </w:r>
      <w:proofErr w:type="spellEnd"/>
      <w:r>
        <w:t xml:space="preserve"> auch </w:t>
      </w:r>
      <w:proofErr w:type="spellStart"/>
      <w:r>
        <w:t>warhafftig</w:t>
      </w:r>
      <w:proofErr w:type="spellEnd"/>
      <w:r>
        <w:t xml:space="preserve">. Ich bin mit im </w:t>
      </w:r>
      <w:proofErr w:type="spellStart"/>
      <w:r>
        <w:t>inn</w:t>
      </w:r>
      <w:proofErr w:type="spellEnd"/>
      <w:r>
        <w:t xml:space="preserve"> </w:t>
      </w:r>
      <w:proofErr w:type="spellStart"/>
      <w:r>
        <w:t>betruebnuß</w:t>
      </w:r>
      <w:proofErr w:type="spellEnd"/>
      <w:r>
        <w:t xml:space="preserve"> und </w:t>
      </w:r>
      <w:proofErr w:type="spellStart"/>
      <w:r>
        <w:t>kümmernuß</w:t>
      </w:r>
      <w:proofErr w:type="spellEnd"/>
      <w:r>
        <w:t xml:space="preserve"> / </w:t>
      </w:r>
      <w:proofErr w:type="spellStart"/>
      <w:r>
        <w:t>inn</w:t>
      </w:r>
      <w:proofErr w:type="spellEnd"/>
      <w:r>
        <w:t xml:space="preserve"> </w:t>
      </w:r>
      <w:proofErr w:type="spellStart"/>
      <w:r>
        <w:t>schmertzen</w:t>
      </w:r>
      <w:proofErr w:type="spellEnd"/>
      <w:r>
        <w:t xml:space="preserve"> </w:t>
      </w:r>
      <w:proofErr w:type="spellStart"/>
      <w:r>
        <w:t>unnd</w:t>
      </w:r>
      <w:proofErr w:type="spellEnd"/>
      <w:r>
        <w:t xml:space="preserve"> </w:t>
      </w:r>
      <w:proofErr w:type="spellStart"/>
      <w:r>
        <w:t>elendt</w:t>
      </w:r>
      <w:proofErr w:type="spellEnd"/>
      <w:r>
        <w:t xml:space="preserve">: Der halben soll mir Christus vor meinen </w:t>
      </w:r>
      <w:proofErr w:type="spellStart"/>
      <w:r>
        <w:t>augen</w:t>
      </w:r>
      <w:proofErr w:type="spellEnd"/>
      <w:r>
        <w:t xml:space="preserve"> mit </w:t>
      </w:r>
      <w:proofErr w:type="spellStart"/>
      <w:r>
        <w:t>leyden</w:t>
      </w:r>
      <w:proofErr w:type="spellEnd"/>
      <w:r>
        <w:t xml:space="preserve"> schweben und </w:t>
      </w:r>
      <w:proofErr w:type="spellStart"/>
      <w:r>
        <w:t>fürgehen</w:t>
      </w:r>
      <w:proofErr w:type="spellEnd"/>
      <w:r>
        <w:t xml:space="preserve">. Ob mich </w:t>
      </w:r>
      <w:proofErr w:type="spellStart"/>
      <w:r>
        <w:t>got</w:t>
      </w:r>
      <w:proofErr w:type="spellEnd"/>
      <w:r>
        <w:t xml:space="preserve"> last </w:t>
      </w:r>
      <w:proofErr w:type="spellStart"/>
      <w:r>
        <w:t>gaißlen</w:t>
      </w:r>
      <w:proofErr w:type="spellEnd"/>
      <w:r>
        <w:t xml:space="preserve"> / verspotten / sieden und </w:t>
      </w:r>
      <w:proofErr w:type="spellStart"/>
      <w:r>
        <w:t>praten</w:t>
      </w:r>
      <w:proofErr w:type="spellEnd"/>
      <w:r>
        <w:t xml:space="preserve"> / </w:t>
      </w:r>
      <w:proofErr w:type="spellStart"/>
      <w:r>
        <w:t>redern</w:t>
      </w:r>
      <w:proofErr w:type="spellEnd"/>
      <w:r>
        <w:t xml:space="preserve"> / und </w:t>
      </w:r>
      <w:proofErr w:type="spellStart"/>
      <w:r>
        <w:t>zerreyssen</w:t>
      </w:r>
      <w:proofErr w:type="spellEnd"/>
      <w:r>
        <w:t xml:space="preserve"> / </w:t>
      </w:r>
      <w:proofErr w:type="spellStart"/>
      <w:r>
        <w:t>dannocht</w:t>
      </w:r>
      <w:proofErr w:type="spellEnd"/>
      <w:r>
        <w:t xml:space="preserve"> </w:t>
      </w:r>
      <w:proofErr w:type="spellStart"/>
      <w:r>
        <w:t>wayß</w:t>
      </w:r>
      <w:proofErr w:type="spellEnd"/>
      <w:r>
        <w:t xml:space="preserve"> ich / das er mein </w:t>
      </w:r>
      <w:proofErr w:type="spellStart"/>
      <w:r>
        <w:t>gott</w:t>
      </w:r>
      <w:proofErr w:type="spellEnd"/>
      <w:r>
        <w:t xml:space="preserve"> ist / das er meins </w:t>
      </w:r>
      <w:proofErr w:type="spellStart"/>
      <w:r>
        <w:t>lebens</w:t>
      </w:r>
      <w:proofErr w:type="spellEnd"/>
      <w:r>
        <w:t xml:space="preserve"> </w:t>
      </w:r>
      <w:proofErr w:type="spellStart"/>
      <w:r>
        <w:t>unnd</w:t>
      </w:r>
      <w:proofErr w:type="spellEnd"/>
      <w:r>
        <w:t xml:space="preserve"> </w:t>
      </w:r>
      <w:proofErr w:type="spellStart"/>
      <w:r>
        <w:t>leydens</w:t>
      </w:r>
      <w:proofErr w:type="spellEnd"/>
      <w:r>
        <w:t xml:space="preserve"> </w:t>
      </w:r>
      <w:proofErr w:type="spellStart"/>
      <w:r>
        <w:t>mechtig</w:t>
      </w:r>
      <w:proofErr w:type="spellEnd"/>
      <w:r>
        <w:t xml:space="preserve"> / das er mein </w:t>
      </w:r>
      <w:proofErr w:type="spellStart"/>
      <w:r>
        <w:t>erloeser</w:t>
      </w:r>
      <w:proofErr w:type="spellEnd"/>
      <w:r>
        <w:t xml:space="preserve"> ist / </w:t>
      </w:r>
      <w:proofErr w:type="spellStart"/>
      <w:r>
        <w:t>darumb</w:t>
      </w:r>
      <w:proofErr w:type="spellEnd"/>
      <w:r>
        <w:t xml:space="preserve"> will ich zu im hoffen </w:t>
      </w:r>
      <w:proofErr w:type="spellStart"/>
      <w:r>
        <w:t>unn</w:t>
      </w:r>
      <w:proofErr w:type="spellEnd"/>
      <w:r>
        <w:t xml:space="preserve"> </w:t>
      </w:r>
      <w:proofErr w:type="spellStart"/>
      <w:r>
        <w:t>schreyhen</w:t>
      </w:r>
      <w:proofErr w:type="spellEnd"/>
      <w:r>
        <w:t xml:space="preserve">. </w:t>
      </w:r>
      <w:proofErr w:type="spellStart"/>
      <w:r>
        <w:t>Unn</w:t>
      </w:r>
      <w:proofErr w:type="spellEnd"/>
      <w:r>
        <w:t xml:space="preserve"> ob er mich </w:t>
      </w:r>
      <w:proofErr w:type="spellStart"/>
      <w:r>
        <w:t>toetet</w:t>
      </w:r>
      <w:proofErr w:type="spellEnd"/>
      <w:r>
        <w:t xml:space="preserve"> </w:t>
      </w:r>
      <w:proofErr w:type="spellStart"/>
      <w:r>
        <w:t>unn</w:t>
      </w:r>
      <w:proofErr w:type="spellEnd"/>
      <w:r>
        <w:t xml:space="preserve"> würget (wie Job spricht) noch will ich </w:t>
      </w:r>
      <w:proofErr w:type="spellStart"/>
      <w:r>
        <w:t>inn</w:t>
      </w:r>
      <w:proofErr w:type="spellEnd"/>
      <w:r>
        <w:t xml:space="preserve"> in hoffen, Ob ich selber sehe wie er </w:t>
      </w:r>
      <w:proofErr w:type="spellStart"/>
      <w:r>
        <w:t>Annam</w:t>
      </w:r>
      <w:proofErr w:type="spellEnd"/>
      <w:r>
        <w:t xml:space="preserve"> und </w:t>
      </w:r>
      <w:proofErr w:type="spellStart"/>
      <w:r>
        <w:t>Caypham</w:t>
      </w:r>
      <w:proofErr w:type="spellEnd"/>
      <w:r>
        <w:t xml:space="preserve"> / </w:t>
      </w:r>
      <w:proofErr w:type="spellStart"/>
      <w:r>
        <w:t>kelber</w:t>
      </w:r>
      <w:proofErr w:type="spellEnd"/>
      <w:r>
        <w:t xml:space="preserve"> und ochsen / </w:t>
      </w:r>
      <w:proofErr w:type="spellStart"/>
      <w:r>
        <w:t>loewen</w:t>
      </w:r>
      <w:proofErr w:type="spellEnd"/>
      <w:r>
        <w:t xml:space="preserve"> </w:t>
      </w:r>
      <w:proofErr w:type="spellStart"/>
      <w:r>
        <w:t>unn</w:t>
      </w:r>
      <w:proofErr w:type="spellEnd"/>
      <w:r>
        <w:t xml:space="preserve"> </w:t>
      </w:r>
      <w:proofErr w:type="spellStart"/>
      <w:r>
        <w:t>bern</w:t>
      </w:r>
      <w:proofErr w:type="spellEnd"/>
      <w:r>
        <w:t xml:space="preserve"> / wider mich erwecket </w:t>
      </w:r>
      <w:proofErr w:type="spellStart"/>
      <w:r>
        <w:t>unn</w:t>
      </w:r>
      <w:proofErr w:type="spellEnd"/>
      <w:r>
        <w:t xml:space="preserve"> </w:t>
      </w:r>
      <w:proofErr w:type="spellStart"/>
      <w:r>
        <w:t>anraytzet</w:t>
      </w:r>
      <w:proofErr w:type="spellEnd"/>
      <w:r>
        <w:t xml:space="preserve"> / </w:t>
      </w:r>
      <w:proofErr w:type="spellStart"/>
      <w:r>
        <w:t>dannocht</w:t>
      </w:r>
      <w:proofErr w:type="spellEnd"/>
      <w:r>
        <w:t xml:space="preserve"> will ich in </w:t>
      </w:r>
      <w:proofErr w:type="spellStart"/>
      <w:r>
        <w:t>anrueffen</w:t>
      </w:r>
      <w:proofErr w:type="spellEnd"/>
      <w:r>
        <w:t xml:space="preserve">: </w:t>
      </w:r>
    </w:p>
    <w:p w14:paraId="3CFBFC39" w14:textId="77777777" w:rsidR="00463AA6" w:rsidRDefault="00463AA6" w:rsidP="00463AA6">
      <w:pPr>
        <w:pStyle w:val="StandardWeb"/>
      </w:pPr>
      <w:r>
        <w:t xml:space="preserve">Herr </w:t>
      </w:r>
      <w:proofErr w:type="spellStart"/>
      <w:r>
        <w:t>inn</w:t>
      </w:r>
      <w:proofErr w:type="spellEnd"/>
      <w:r>
        <w:t xml:space="preserve"> dir </w:t>
      </w:r>
      <w:proofErr w:type="spellStart"/>
      <w:r>
        <w:t>steet</w:t>
      </w:r>
      <w:proofErr w:type="spellEnd"/>
      <w:r>
        <w:t xml:space="preserve"> mein </w:t>
      </w:r>
      <w:proofErr w:type="spellStart"/>
      <w:r>
        <w:t>hoffnung</w:t>
      </w:r>
      <w:proofErr w:type="spellEnd"/>
      <w:r>
        <w:t xml:space="preserve"> und </w:t>
      </w:r>
      <w:proofErr w:type="spellStart"/>
      <w:r>
        <w:t>trost</w:t>
      </w:r>
      <w:proofErr w:type="spellEnd"/>
      <w:r>
        <w:t xml:space="preserve"> / </w:t>
      </w:r>
      <w:proofErr w:type="spellStart"/>
      <w:r>
        <w:t>inn</w:t>
      </w:r>
      <w:proofErr w:type="spellEnd"/>
      <w:r>
        <w:t xml:space="preserve"> dich hab ich gehofft / </w:t>
      </w:r>
      <w:proofErr w:type="spellStart"/>
      <w:r>
        <w:t>unn</w:t>
      </w:r>
      <w:proofErr w:type="spellEnd"/>
      <w:r>
        <w:t xml:space="preserve"> </w:t>
      </w:r>
      <w:proofErr w:type="spellStart"/>
      <w:r>
        <w:t>werd</w:t>
      </w:r>
      <w:proofErr w:type="spellEnd"/>
      <w:r>
        <w:t xml:space="preserve"> hoffen / </w:t>
      </w:r>
      <w:proofErr w:type="spellStart"/>
      <w:r>
        <w:t>darumb</w:t>
      </w:r>
      <w:proofErr w:type="spellEnd"/>
      <w:r>
        <w:t xml:space="preserve"> verlaß mich </w:t>
      </w:r>
      <w:proofErr w:type="spellStart"/>
      <w:r>
        <w:t>nit</w:t>
      </w:r>
      <w:proofErr w:type="spellEnd"/>
      <w:r>
        <w:t xml:space="preserve"> ewiglich: </w:t>
      </w:r>
    </w:p>
    <w:p w14:paraId="2A07EAA1" w14:textId="77777777" w:rsidR="00463AA6" w:rsidRDefault="00463AA6" w:rsidP="00463AA6">
      <w:pPr>
        <w:pStyle w:val="StandardWeb"/>
      </w:pPr>
      <w:r>
        <w:t xml:space="preserve">Behalt mich </w:t>
      </w:r>
      <w:proofErr w:type="spellStart"/>
      <w:r>
        <w:t>inn</w:t>
      </w:r>
      <w:proofErr w:type="spellEnd"/>
      <w:r>
        <w:t xml:space="preserve"> deinem </w:t>
      </w:r>
      <w:proofErr w:type="spellStart"/>
      <w:r>
        <w:t>haylsamen</w:t>
      </w:r>
      <w:proofErr w:type="spellEnd"/>
      <w:r>
        <w:t xml:space="preserve"> </w:t>
      </w:r>
      <w:proofErr w:type="spellStart"/>
      <w:r>
        <w:t>wort</w:t>
      </w:r>
      <w:proofErr w:type="spellEnd"/>
      <w:r>
        <w:t xml:space="preserve"> / mach fest und </w:t>
      </w:r>
      <w:proofErr w:type="spellStart"/>
      <w:r>
        <w:t>starck</w:t>
      </w:r>
      <w:proofErr w:type="spellEnd"/>
      <w:r>
        <w:t xml:space="preserve"> nach deinem </w:t>
      </w:r>
      <w:proofErr w:type="spellStart"/>
      <w:r>
        <w:t>wort</w:t>
      </w:r>
      <w:proofErr w:type="spellEnd"/>
      <w:r>
        <w:t xml:space="preserve"> / so würd ich leben. Herr beschirm mich </w:t>
      </w:r>
      <w:proofErr w:type="spellStart"/>
      <w:r>
        <w:t>nitt</w:t>
      </w:r>
      <w:proofErr w:type="spellEnd"/>
      <w:r>
        <w:t xml:space="preserve"> von meiner </w:t>
      </w:r>
      <w:proofErr w:type="spellStart"/>
      <w:r>
        <w:t>hoffnung</w:t>
      </w:r>
      <w:proofErr w:type="spellEnd"/>
      <w:r>
        <w:t xml:space="preserve"> und </w:t>
      </w:r>
      <w:proofErr w:type="spellStart"/>
      <w:r>
        <w:t>wartung</w:t>
      </w:r>
      <w:proofErr w:type="spellEnd"/>
      <w:r>
        <w:t xml:space="preserve"> / erledige mich von dem </w:t>
      </w:r>
      <w:proofErr w:type="spellStart"/>
      <w:r>
        <w:t>rachen</w:t>
      </w:r>
      <w:proofErr w:type="spellEnd"/>
      <w:r>
        <w:t xml:space="preserve"> des </w:t>
      </w:r>
      <w:proofErr w:type="spellStart"/>
      <w:r>
        <w:t>loewens</w:t>
      </w:r>
      <w:proofErr w:type="spellEnd"/>
      <w:r>
        <w:t xml:space="preserve"> / </w:t>
      </w:r>
      <w:proofErr w:type="spellStart"/>
      <w:r>
        <w:t>unnd</w:t>
      </w:r>
      <w:proofErr w:type="spellEnd"/>
      <w:r>
        <w:t xml:space="preserve"> vor den </w:t>
      </w:r>
      <w:proofErr w:type="spellStart"/>
      <w:r>
        <w:t>hoernen</w:t>
      </w:r>
      <w:proofErr w:type="spellEnd"/>
      <w:r>
        <w:t xml:space="preserve"> der </w:t>
      </w:r>
      <w:proofErr w:type="spellStart"/>
      <w:r>
        <w:t>aingehoern</w:t>
      </w:r>
      <w:proofErr w:type="spellEnd"/>
      <w:r>
        <w:t xml:space="preserve"> / die mich </w:t>
      </w:r>
      <w:proofErr w:type="spellStart"/>
      <w:r>
        <w:t>auß</w:t>
      </w:r>
      <w:proofErr w:type="spellEnd"/>
      <w:r>
        <w:t xml:space="preserve"> der </w:t>
      </w:r>
      <w:proofErr w:type="spellStart"/>
      <w:r>
        <w:t>massen</w:t>
      </w:r>
      <w:proofErr w:type="spellEnd"/>
      <w:r>
        <w:t xml:space="preserve"> </w:t>
      </w:r>
      <w:proofErr w:type="spellStart"/>
      <w:r>
        <w:t>seer</w:t>
      </w:r>
      <w:proofErr w:type="spellEnd"/>
      <w:r>
        <w:t xml:space="preserve"> </w:t>
      </w:r>
      <w:proofErr w:type="spellStart"/>
      <w:r>
        <w:t>bedrenngen</w:t>
      </w:r>
      <w:proofErr w:type="spellEnd"/>
      <w:r>
        <w:t xml:space="preserve"> / sie machen mich am </w:t>
      </w:r>
      <w:proofErr w:type="spellStart"/>
      <w:r>
        <w:t>fabel</w:t>
      </w:r>
      <w:proofErr w:type="spellEnd"/>
      <w:r>
        <w:t xml:space="preserve"> des </w:t>
      </w:r>
      <w:proofErr w:type="spellStart"/>
      <w:r>
        <w:t>volcks</w:t>
      </w:r>
      <w:proofErr w:type="spellEnd"/>
      <w:r>
        <w:t xml:space="preserve"> / </w:t>
      </w:r>
      <w:proofErr w:type="spellStart"/>
      <w:r>
        <w:t>ain</w:t>
      </w:r>
      <w:proofErr w:type="spellEnd"/>
      <w:r>
        <w:t xml:space="preserve"> </w:t>
      </w:r>
      <w:proofErr w:type="spellStart"/>
      <w:r>
        <w:t>verachtung</w:t>
      </w:r>
      <w:proofErr w:type="spellEnd"/>
      <w:r>
        <w:t xml:space="preserve"> der </w:t>
      </w:r>
      <w:proofErr w:type="spellStart"/>
      <w:r>
        <w:t>leut</w:t>
      </w:r>
      <w:proofErr w:type="spellEnd"/>
      <w:r>
        <w:t xml:space="preserve"> / </w:t>
      </w:r>
      <w:proofErr w:type="spellStart"/>
      <w:r>
        <w:t>unn</w:t>
      </w:r>
      <w:proofErr w:type="spellEnd"/>
      <w:r>
        <w:t xml:space="preserve"> sprechen / ich sey dir </w:t>
      </w:r>
      <w:proofErr w:type="spellStart"/>
      <w:r>
        <w:t>frembd</w:t>
      </w:r>
      <w:proofErr w:type="spellEnd"/>
      <w:r>
        <w:t xml:space="preserve"> und </w:t>
      </w:r>
      <w:proofErr w:type="spellStart"/>
      <w:r>
        <w:t>unbekant</w:t>
      </w:r>
      <w:proofErr w:type="spellEnd"/>
      <w:r>
        <w:t xml:space="preserve">. Aber </w:t>
      </w:r>
      <w:proofErr w:type="spellStart"/>
      <w:r>
        <w:t>herr</w:t>
      </w:r>
      <w:proofErr w:type="spellEnd"/>
      <w:r>
        <w:t xml:space="preserve"> </w:t>
      </w:r>
      <w:proofErr w:type="spellStart"/>
      <w:r>
        <w:t>koer</w:t>
      </w:r>
      <w:proofErr w:type="spellEnd"/>
      <w:r>
        <w:t xml:space="preserve"> ab mein </w:t>
      </w:r>
      <w:proofErr w:type="spellStart"/>
      <w:r>
        <w:t>augen</w:t>
      </w:r>
      <w:proofErr w:type="spellEnd"/>
      <w:r>
        <w:t xml:space="preserve"> / da mit ich </w:t>
      </w:r>
      <w:proofErr w:type="spellStart"/>
      <w:r>
        <w:t>nit</w:t>
      </w:r>
      <w:proofErr w:type="spellEnd"/>
      <w:r>
        <w:t xml:space="preserve"> sehe das groß übel </w:t>
      </w:r>
      <w:proofErr w:type="spellStart"/>
      <w:r>
        <w:t>irer</w:t>
      </w:r>
      <w:proofErr w:type="spellEnd"/>
      <w:r>
        <w:t xml:space="preserve"> grossen </w:t>
      </w:r>
      <w:proofErr w:type="spellStart"/>
      <w:r>
        <w:t>boßhait</w:t>
      </w:r>
      <w:proofErr w:type="spellEnd"/>
      <w:r>
        <w:t xml:space="preserve"> </w:t>
      </w:r>
      <w:proofErr w:type="spellStart"/>
      <w:r>
        <w:t>unn</w:t>
      </w:r>
      <w:proofErr w:type="spellEnd"/>
      <w:r>
        <w:t xml:space="preserve"> </w:t>
      </w:r>
      <w:proofErr w:type="spellStart"/>
      <w:r>
        <w:t>unguetickait</w:t>
      </w:r>
      <w:proofErr w:type="spellEnd"/>
      <w:r>
        <w:t xml:space="preserve">. Laß mir </w:t>
      </w:r>
      <w:proofErr w:type="spellStart"/>
      <w:r>
        <w:t>dz</w:t>
      </w:r>
      <w:proofErr w:type="spellEnd"/>
      <w:r>
        <w:t xml:space="preserve"> </w:t>
      </w:r>
      <w:proofErr w:type="spellStart"/>
      <w:r>
        <w:t>hayl</w:t>
      </w:r>
      <w:proofErr w:type="spellEnd"/>
      <w:r>
        <w:t xml:space="preserve"> nach deinem </w:t>
      </w:r>
      <w:proofErr w:type="spellStart"/>
      <w:r>
        <w:t>wort</w:t>
      </w:r>
      <w:proofErr w:type="spellEnd"/>
      <w:r>
        <w:t xml:space="preserve"> zukommen / </w:t>
      </w:r>
      <w:proofErr w:type="spellStart"/>
      <w:r>
        <w:t>unn</w:t>
      </w:r>
      <w:proofErr w:type="spellEnd"/>
      <w:r>
        <w:t xml:space="preserve"> so will ich den selben </w:t>
      </w:r>
      <w:proofErr w:type="spellStart"/>
      <w:r>
        <w:t>spotfoegeln</w:t>
      </w:r>
      <w:proofErr w:type="spellEnd"/>
      <w:r>
        <w:t xml:space="preserve"> </w:t>
      </w:r>
      <w:proofErr w:type="spellStart"/>
      <w:r>
        <w:t>antwurten</w:t>
      </w:r>
      <w:proofErr w:type="spellEnd"/>
      <w:r>
        <w:t xml:space="preserve"> / </w:t>
      </w:r>
      <w:proofErr w:type="spellStart"/>
      <w:r>
        <w:t>ia</w:t>
      </w:r>
      <w:proofErr w:type="spellEnd"/>
      <w:r>
        <w:t xml:space="preserve"> ich hoff </w:t>
      </w:r>
      <w:proofErr w:type="spellStart"/>
      <w:r>
        <w:t>inn</w:t>
      </w:r>
      <w:proofErr w:type="spellEnd"/>
      <w:r>
        <w:t xml:space="preserve"> </w:t>
      </w:r>
      <w:proofErr w:type="spellStart"/>
      <w:r>
        <w:t>gottes</w:t>
      </w:r>
      <w:proofErr w:type="spellEnd"/>
      <w:r>
        <w:t xml:space="preserve"> </w:t>
      </w:r>
      <w:proofErr w:type="spellStart"/>
      <w:r>
        <w:t>zusagung</w:t>
      </w:r>
      <w:proofErr w:type="spellEnd"/>
      <w:r>
        <w:t xml:space="preserve">. Gib </w:t>
      </w:r>
      <w:proofErr w:type="spellStart"/>
      <w:r>
        <w:t>nit</w:t>
      </w:r>
      <w:proofErr w:type="spellEnd"/>
      <w:r>
        <w:t xml:space="preserve"> zu / das </w:t>
      </w:r>
      <w:proofErr w:type="spellStart"/>
      <w:r>
        <w:t>sy</w:t>
      </w:r>
      <w:proofErr w:type="spellEnd"/>
      <w:r>
        <w:t xml:space="preserve"> mir dein </w:t>
      </w:r>
      <w:proofErr w:type="spellStart"/>
      <w:r>
        <w:t>wort</w:t>
      </w:r>
      <w:proofErr w:type="spellEnd"/>
      <w:r>
        <w:t xml:space="preserve"> der </w:t>
      </w:r>
      <w:proofErr w:type="spellStart"/>
      <w:r>
        <w:t>warhait</w:t>
      </w:r>
      <w:proofErr w:type="spellEnd"/>
      <w:r>
        <w:t xml:space="preserve"> </w:t>
      </w:r>
      <w:proofErr w:type="spellStart"/>
      <w:r>
        <w:t>auß</w:t>
      </w:r>
      <w:proofErr w:type="spellEnd"/>
      <w:r>
        <w:t xml:space="preserve"> meinem </w:t>
      </w:r>
      <w:proofErr w:type="spellStart"/>
      <w:r>
        <w:t>hertzen</w:t>
      </w:r>
      <w:proofErr w:type="spellEnd"/>
      <w:r>
        <w:t xml:space="preserve"> </w:t>
      </w:r>
      <w:proofErr w:type="spellStart"/>
      <w:r>
        <w:t>reyssen</w:t>
      </w:r>
      <w:proofErr w:type="spellEnd"/>
      <w:r>
        <w:t xml:space="preserve">: Das die / so dein </w:t>
      </w:r>
      <w:proofErr w:type="spellStart"/>
      <w:r>
        <w:t>gesetz</w:t>
      </w:r>
      <w:proofErr w:type="spellEnd"/>
      <w:r>
        <w:t xml:space="preserve"> lieben / die sich an dein </w:t>
      </w:r>
      <w:proofErr w:type="spellStart"/>
      <w:r>
        <w:t>wort</w:t>
      </w:r>
      <w:proofErr w:type="spellEnd"/>
      <w:r>
        <w:t xml:space="preserve"> </w:t>
      </w:r>
      <w:proofErr w:type="spellStart"/>
      <w:r>
        <w:t>unn</w:t>
      </w:r>
      <w:proofErr w:type="spellEnd"/>
      <w:r>
        <w:t xml:space="preserve"> rede </w:t>
      </w:r>
      <w:proofErr w:type="spellStart"/>
      <w:r>
        <w:t>hefften</w:t>
      </w:r>
      <w:proofErr w:type="spellEnd"/>
      <w:r>
        <w:t xml:space="preserve"> / und </w:t>
      </w:r>
      <w:proofErr w:type="spellStart"/>
      <w:r>
        <w:t>darauff</w:t>
      </w:r>
      <w:proofErr w:type="spellEnd"/>
      <w:r>
        <w:t xml:space="preserve"> lassen / </w:t>
      </w:r>
      <w:proofErr w:type="spellStart"/>
      <w:r>
        <w:t>unnd</w:t>
      </w:r>
      <w:proofErr w:type="spellEnd"/>
      <w:r>
        <w:t xml:space="preserve"> </w:t>
      </w:r>
      <w:proofErr w:type="spellStart"/>
      <w:r>
        <w:t>bawen</w:t>
      </w:r>
      <w:proofErr w:type="spellEnd"/>
      <w:r>
        <w:t xml:space="preserve"> / die haben </w:t>
      </w:r>
      <w:proofErr w:type="spellStart"/>
      <w:r>
        <w:t>vil</w:t>
      </w:r>
      <w:proofErr w:type="spellEnd"/>
      <w:r>
        <w:t xml:space="preserve"> </w:t>
      </w:r>
      <w:proofErr w:type="spellStart"/>
      <w:r>
        <w:t>frides</w:t>
      </w:r>
      <w:proofErr w:type="spellEnd"/>
      <w:r>
        <w:t xml:space="preserve">. </w:t>
      </w:r>
      <w:proofErr w:type="spellStart"/>
      <w:r>
        <w:t>Parmulta</w:t>
      </w:r>
      <w:proofErr w:type="spellEnd"/>
      <w:r>
        <w:t xml:space="preserve"> </w:t>
      </w:r>
      <w:proofErr w:type="spellStart"/>
      <w:r>
        <w:t>diligentibus</w:t>
      </w:r>
      <w:proofErr w:type="spellEnd"/>
      <w:r>
        <w:t xml:space="preserve"> legem. </w:t>
      </w:r>
      <w:proofErr w:type="spellStart"/>
      <w:r>
        <w:t>Unnd</w:t>
      </w:r>
      <w:proofErr w:type="spellEnd"/>
      <w:r>
        <w:t xml:space="preserve"> werden </w:t>
      </w:r>
      <w:proofErr w:type="spellStart"/>
      <w:r>
        <w:t>inn</w:t>
      </w:r>
      <w:proofErr w:type="spellEnd"/>
      <w:r>
        <w:t xml:space="preserve"> </w:t>
      </w:r>
      <w:proofErr w:type="spellStart"/>
      <w:r>
        <w:t>ewigkayt</w:t>
      </w:r>
      <w:proofErr w:type="spellEnd"/>
      <w:r>
        <w:t xml:space="preserve"> </w:t>
      </w:r>
      <w:proofErr w:type="spellStart"/>
      <w:r>
        <w:t>nit</w:t>
      </w:r>
      <w:proofErr w:type="spellEnd"/>
      <w:r>
        <w:t xml:space="preserve"> verlassen / ob du dich </w:t>
      </w:r>
      <w:proofErr w:type="spellStart"/>
      <w:r>
        <w:t>wol</w:t>
      </w:r>
      <w:proofErr w:type="spellEnd"/>
      <w:r>
        <w:t xml:space="preserve"> </w:t>
      </w:r>
      <w:proofErr w:type="spellStart"/>
      <w:r>
        <w:t>ain</w:t>
      </w:r>
      <w:proofErr w:type="spellEnd"/>
      <w:r>
        <w:t xml:space="preserve"> </w:t>
      </w:r>
      <w:proofErr w:type="spellStart"/>
      <w:r>
        <w:t>klain</w:t>
      </w:r>
      <w:proofErr w:type="spellEnd"/>
      <w:r>
        <w:t xml:space="preserve"> </w:t>
      </w:r>
      <w:proofErr w:type="spellStart"/>
      <w:r>
        <w:t>zeyt</w:t>
      </w:r>
      <w:proofErr w:type="spellEnd"/>
      <w:r>
        <w:t xml:space="preserve"> </w:t>
      </w:r>
      <w:proofErr w:type="spellStart"/>
      <w:r>
        <w:t>froembd</w:t>
      </w:r>
      <w:proofErr w:type="spellEnd"/>
      <w:r>
        <w:t xml:space="preserve"> und fern machest / wie Job sagt. Er </w:t>
      </w:r>
      <w:proofErr w:type="spellStart"/>
      <w:r>
        <w:t>hatt</w:t>
      </w:r>
      <w:proofErr w:type="spellEnd"/>
      <w:r>
        <w:t xml:space="preserve"> mich meiner </w:t>
      </w:r>
      <w:proofErr w:type="spellStart"/>
      <w:r>
        <w:t>glorien</w:t>
      </w:r>
      <w:proofErr w:type="spellEnd"/>
      <w:r>
        <w:t xml:space="preserve"> beraubt </w:t>
      </w:r>
      <w:proofErr w:type="spellStart"/>
      <w:r>
        <w:t>unnd</w:t>
      </w:r>
      <w:proofErr w:type="spellEnd"/>
      <w:r>
        <w:t xml:space="preserve"> mir mein </w:t>
      </w:r>
      <w:proofErr w:type="spellStart"/>
      <w:r>
        <w:t>haubtkron</w:t>
      </w:r>
      <w:proofErr w:type="spellEnd"/>
      <w:r>
        <w:t xml:space="preserve"> abgenommen / er </w:t>
      </w:r>
      <w:proofErr w:type="spellStart"/>
      <w:r>
        <w:t>hatt</w:t>
      </w:r>
      <w:proofErr w:type="spellEnd"/>
      <w:r>
        <w:t xml:space="preserve"> mich allenthalben zerbrochen / und ich verdirb / </w:t>
      </w:r>
      <w:proofErr w:type="spellStart"/>
      <w:r>
        <w:t>unnd</w:t>
      </w:r>
      <w:proofErr w:type="spellEnd"/>
      <w:r>
        <w:t xml:space="preserve"> er </w:t>
      </w:r>
      <w:proofErr w:type="spellStart"/>
      <w:r>
        <w:t>hatt</w:t>
      </w:r>
      <w:proofErr w:type="spellEnd"/>
      <w:r>
        <w:t xml:space="preserve"> mein </w:t>
      </w:r>
      <w:proofErr w:type="spellStart"/>
      <w:r>
        <w:t>hoffnung</w:t>
      </w:r>
      <w:proofErr w:type="spellEnd"/>
      <w:r>
        <w:t xml:space="preserve"> wie </w:t>
      </w:r>
      <w:proofErr w:type="spellStart"/>
      <w:r>
        <w:t>aynen</w:t>
      </w:r>
      <w:proofErr w:type="spellEnd"/>
      <w:r>
        <w:t xml:space="preserve"> </w:t>
      </w:r>
      <w:proofErr w:type="spellStart"/>
      <w:r>
        <w:t>außgeruafften</w:t>
      </w:r>
      <w:proofErr w:type="spellEnd"/>
      <w:r>
        <w:t xml:space="preserve"> baum </w:t>
      </w:r>
      <w:proofErr w:type="spellStart"/>
      <w:r>
        <w:t>hyngenommen</w:t>
      </w:r>
      <w:proofErr w:type="spellEnd"/>
      <w:r>
        <w:t xml:space="preserve"> / sein </w:t>
      </w:r>
      <w:proofErr w:type="spellStart"/>
      <w:r>
        <w:t>grymm</w:t>
      </w:r>
      <w:proofErr w:type="spellEnd"/>
      <w:r>
        <w:t xml:space="preserve"> ist wider mich zornig / </w:t>
      </w:r>
      <w:proofErr w:type="spellStart"/>
      <w:r>
        <w:t>unnd</w:t>
      </w:r>
      <w:proofErr w:type="spellEnd"/>
      <w:r>
        <w:t xml:space="preserve"> </w:t>
      </w:r>
      <w:proofErr w:type="spellStart"/>
      <w:r>
        <w:t>hatt</w:t>
      </w:r>
      <w:proofErr w:type="spellEnd"/>
      <w:r>
        <w:t xml:space="preserve"> mich </w:t>
      </w:r>
      <w:proofErr w:type="spellStart"/>
      <w:r>
        <w:t>gleych</w:t>
      </w:r>
      <w:proofErr w:type="spellEnd"/>
      <w:r>
        <w:t xml:space="preserve"> wie </w:t>
      </w:r>
      <w:proofErr w:type="spellStart"/>
      <w:r>
        <w:t>ain</w:t>
      </w:r>
      <w:proofErr w:type="spellEnd"/>
      <w:r>
        <w:t xml:space="preserve"> </w:t>
      </w:r>
      <w:proofErr w:type="spellStart"/>
      <w:r>
        <w:t>feyndt</w:t>
      </w:r>
      <w:proofErr w:type="spellEnd"/>
      <w:r>
        <w:t xml:space="preserve"> gehalten. </w:t>
      </w:r>
    </w:p>
    <w:p w14:paraId="0CC0E6C0" w14:textId="77777777" w:rsidR="00463AA6" w:rsidRDefault="00463AA6" w:rsidP="00463AA6">
      <w:pPr>
        <w:pStyle w:val="StandardWeb"/>
      </w:pPr>
      <w:r>
        <w:t xml:space="preserve">Dannoch </w:t>
      </w:r>
      <w:proofErr w:type="spellStart"/>
      <w:r>
        <w:t>wayßt</w:t>
      </w:r>
      <w:proofErr w:type="spellEnd"/>
      <w:r>
        <w:t xml:space="preserve"> ich das mein </w:t>
      </w:r>
      <w:proofErr w:type="spellStart"/>
      <w:r>
        <w:t>erloeser</w:t>
      </w:r>
      <w:proofErr w:type="spellEnd"/>
      <w:r>
        <w:t xml:space="preserve"> noch lebet / </w:t>
      </w:r>
      <w:proofErr w:type="spellStart"/>
      <w:r>
        <w:t>unn</w:t>
      </w:r>
      <w:proofErr w:type="spellEnd"/>
      <w:r>
        <w:t xml:space="preserve"> ich </w:t>
      </w:r>
      <w:proofErr w:type="spellStart"/>
      <w:r>
        <w:t>wayß</w:t>
      </w:r>
      <w:proofErr w:type="spellEnd"/>
      <w:r>
        <w:t xml:space="preserve"> / das ich in sehen </w:t>
      </w:r>
      <w:proofErr w:type="spellStart"/>
      <w:r>
        <w:t>werd</w:t>
      </w:r>
      <w:proofErr w:type="spellEnd"/>
      <w:r>
        <w:t xml:space="preserve"> / </w:t>
      </w:r>
      <w:proofErr w:type="spellStart"/>
      <w:r>
        <w:t>dise</w:t>
      </w:r>
      <w:proofErr w:type="spellEnd"/>
      <w:r>
        <w:t xml:space="preserve"> </w:t>
      </w:r>
      <w:proofErr w:type="spellStart"/>
      <w:r>
        <w:t>hoffnung</w:t>
      </w:r>
      <w:proofErr w:type="spellEnd"/>
      <w:r>
        <w:t xml:space="preserve"> ist in meinen schoß gelegt / </w:t>
      </w:r>
      <w:proofErr w:type="spellStart"/>
      <w:r>
        <w:t>darumb</w:t>
      </w:r>
      <w:proofErr w:type="spellEnd"/>
      <w:r>
        <w:t xml:space="preserve"> will ich zu im </w:t>
      </w:r>
      <w:proofErr w:type="spellStart"/>
      <w:r>
        <w:t>schreyen</w:t>
      </w:r>
      <w:proofErr w:type="spellEnd"/>
      <w:r>
        <w:t xml:space="preserve"> </w:t>
      </w:r>
      <w:proofErr w:type="spellStart"/>
      <w:r>
        <w:t>unnd</w:t>
      </w:r>
      <w:proofErr w:type="spellEnd"/>
      <w:r>
        <w:t xml:space="preserve"> hoffen / das will ich auch thun / </w:t>
      </w:r>
      <w:proofErr w:type="spellStart"/>
      <w:r>
        <w:t>beystendig</w:t>
      </w:r>
      <w:proofErr w:type="spellEnd"/>
      <w:r>
        <w:t xml:space="preserve"> </w:t>
      </w:r>
      <w:proofErr w:type="spellStart"/>
      <w:r>
        <w:t>goetlicher</w:t>
      </w:r>
      <w:proofErr w:type="spellEnd"/>
      <w:r>
        <w:t xml:space="preserve"> </w:t>
      </w:r>
      <w:proofErr w:type="spellStart"/>
      <w:r>
        <w:t>gunst</w:t>
      </w:r>
      <w:proofErr w:type="spellEnd"/>
      <w:r>
        <w:t xml:space="preserve"> zuvor. </w:t>
      </w:r>
    </w:p>
    <w:p w14:paraId="5F61196F" w14:textId="77777777" w:rsidR="00463AA6" w:rsidRDefault="00463AA6" w:rsidP="00463AA6">
      <w:pPr>
        <w:pStyle w:val="StandardWeb"/>
      </w:pPr>
      <w:proofErr w:type="spellStart"/>
      <w:r>
        <w:t>Darumb</w:t>
      </w:r>
      <w:proofErr w:type="spellEnd"/>
      <w:r>
        <w:t xml:space="preserve"> mein </w:t>
      </w:r>
      <w:proofErr w:type="spellStart"/>
      <w:r>
        <w:t>mutter</w:t>
      </w:r>
      <w:proofErr w:type="spellEnd"/>
      <w:r>
        <w:t xml:space="preserve"> / </w:t>
      </w:r>
      <w:proofErr w:type="spellStart"/>
      <w:r>
        <w:t>brueder</w:t>
      </w:r>
      <w:proofErr w:type="spellEnd"/>
      <w:r>
        <w:t xml:space="preserve"> / </w:t>
      </w:r>
      <w:proofErr w:type="spellStart"/>
      <w:r>
        <w:t>schwester</w:t>
      </w:r>
      <w:proofErr w:type="spellEnd"/>
      <w:r>
        <w:t xml:space="preserve"> / </w:t>
      </w:r>
      <w:proofErr w:type="spellStart"/>
      <w:r>
        <w:t>oehemen</w:t>
      </w:r>
      <w:proofErr w:type="spellEnd"/>
      <w:r>
        <w:t xml:space="preserve"> / </w:t>
      </w:r>
      <w:proofErr w:type="spellStart"/>
      <w:r>
        <w:t>basen</w:t>
      </w:r>
      <w:proofErr w:type="spellEnd"/>
      <w:r>
        <w:t xml:space="preserve"> / </w:t>
      </w:r>
      <w:proofErr w:type="spellStart"/>
      <w:r>
        <w:t>schwäger</w:t>
      </w:r>
      <w:proofErr w:type="spellEnd"/>
      <w:r>
        <w:t xml:space="preserve"> / </w:t>
      </w:r>
      <w:proofErr w:type="spellStart"/>
      <w:r>
        <w:t>geschweyen</w:t>
      </w:r>
      <w:proofErr w:type="spellEnd"/>
      <w:r>
        <w:t xml:space="preserve"> / und alle lieben freunde </w:t>
      </w:r>
      <w:proofErr w:type="spellStart"/>
      <w:r>
        <w:t>inn</w:t>
      </w:r>
      <w:proofErr w:type="spellEnd"/>
      <w:r>
        <w:t xml:space="preserve"> Christo ich bitt </w:t>
      </w:r>
      <w:proofErr w:type="spellStart"/>
      <w:r>
        <w:t>ir</w:t>
      </w:r>
      <w:proofErr w:type="spellEnd"/>
      <w:r>
        <w:t xml:space="preserve"> </w:t>
      </w:r>
      <w:proofErr w:type="spellStart"/>
      <w:r>
        <w:t>woellet</w:t>
      </w:r>
      <w:proofErr w:type="spellEnd"/>
      <w:r>
        <w:t xml:space="preserve"> </w:t>
      </w:r>
      <w:proofErr w:type="spellStart"/>
      <w:r>
        <w:t>nit</w:t>
      </w:r>
      <w:proofErr w:type="spellEnd"/>
      <w:r>
        <w:t xml:space="preserve"> </w:t>
      </w:r>
      <w:proofErr w:type="spellStart"/>
      <w:r>
        <w:t>verferen</w:t>
      </w:r>
      <w:proofErr w:type="spellEnd"/>
      <w:r>
        <w:t xml:space="preserve"> / noch </w:t>
      </w:r>
      <w:proofErr w:type="spellStart"/>
      <w:r>
        <w:t>betrueben</w:t>
      </w:r>
      <w:proofErr w:type="spellEnd"/>
      <w:r>
        <w:t xml:space="preserve"> / von wegen der </w:t>
      </w:r>
      <w:proofErr w:type="spellStart"/>
      <w:r>
        <w:t>zeytlichen</w:t>
      </w:r>
      <w:proofErr w:type="spellEnd"/>
      <w:r>
        <w:t xml:space="preserve"> </w:t>
      </w:r>
      <w:proofErr w:type="spellStart"/>
      <w:r>
        <w:t>schande</w:t>
      </w:r>
      <w:proofErr w:type="spellEnd"/>
      <w:r>
        <w:t xml:space="preserve"> / und meiner </w:t>
      </w:r>
      <w:proofErr w:type="spellStart"/>
      <w:r>
        <w:t>anfechtungen</w:t>
      </w:r>
      <w:proofErr w:type="spellEnd"/>
      <w:r>
        <w:t xml:space="preserve">. Daß mich </w:t>
      </w:r>
      <w:proofErr w:type="spellStart"/>
      <w:r>
        <w:t>auff</w:t>
      </w:r>
      <w:proofErr w:type="spellEnd"/>
      <w:r>
        <w:t xml:space="preserve"> alle </w:t>
      </w:r>
      <w:proofErr w:type="spellStart"/>
      <w:r>
        <w:t>seyten</w:t>
      </w:r>
      <w:proofErr w:type="spellEnd"/>
      <w:r>
        <w:t xml:space="preserve"> angst </w:t>
      </w:r>
      <w:proofErr w:type="spellStart"/>
      <w:r>
        <w:t>umbgeben</w:t>
      </w:r>
      <w:proofErr w:type="spellEnd"/>
      <w:r>
        <w:t xml:space="preserve">. </w:t>
      </w:r>
    </w:p>
    <w:p w14:paraId="2B198E51" w14:textId="77777777" w:rsidR="00463AA6" w:rsidRDefault="00463AA6" w:rsidP="00463AA6">
      <w:pPr>
        <w:pStyle w:val="StandardWeb"/>
      </w:pPr>
      <w:proofErr w:type="spellStart"/>
      <w:r>
        <w:t>Zwen</w:t>
      </w:r>
      <w:proofErr w:type="spellEnd"/>
      <w:r>
        <w:t xml:space="preserve"> </w:t>
      </w:r>
      <w:proofErr w:type="spellStart"/>
      <w:r>
        <w:t>toed</w:t>
      </w:r>
      <w:proofErr w:type="spellEnd"/>
      <w:r>
        <w:t xml:space="preserve"> sehe ich vor </w:t>
      </w:r>
      <w:proofErr w:type="spellStart"/>
      <w:r>
        <w:t>augen</w:t>
      </w:r>
      <w:proofErr w:type="spellEnd"/>
      <w:r>
        <w:t xml:space="preserve"> / </w:t>
      </w:r>
      <w:proofErr w:type="spellStart"/>
      <w:r>
        <w:t>ainen</w:t>
      </w:r>
      <w:proofErr w:type="spellEnd"/>
      <w:r>
        <w:t xml:space="preserve"> muß ich </w:t>
      </w:r>
      <w:proofErr w:type="spellStart"/>
      <w:r>
        <w:t>leyden</w:t>
      </w:r>
      <w:proofErr w:type="spellEnd"/>
      <w:r>
        <w:t xml:space="preserve"> </w:t>
      </w:r>
      <w:proofErr w:type="spellStart"/>
      <w:r>
        <w:t>auff</w:t>
      </w:r>
      <w:proofErr w:type="spellEnd"/>
      <w:r>
        <w:t xml:space="preserve"> der rechten </w:t>
      </w:r>
      <w:proofErr w:type="spellStart"/>
      <w:r>
        <w:t>seytten</w:t>
      </w:r>
      <w:proofErr w:type="spellEnd"/>
      <w:r>
        <w:t xml:space="preserve"> / </w:t>
      </w:r>
      <w:proofErr w:type="spellStart"/>
      <w:r>
        <w:t>dräwet</w:t>
      </w:r>
      <w:proofErr w:type="spellEnd"/>
      <w:r>
        <w:t xml:space="preserve"> mir der todt / meinen </w:t>
      </w:r>
      <w:proofErr w:type="spellStart"/>
      <w:r>
        <w:t>gaist</w:t>
      </w:r>
      <w:proofErr w:type="spellEnd"/>
      <w:r>
        <w:t xml:space="preserve"> </w:t>
      </w:r>
      <w:proofErr w:type="spellStart"/>
      <w:r>
        <w:t>zutoedten</w:t>
      </w:r>
      <w:proofErr w:type="spellEnd"/>
      <w:r>
        <w:t xml:space="preserve"> und erwürgen / </w:t>
      </w:r>
      <w:proofErr w:type="spellStart"/>
      <w:r>
        <w:t>unn</w:t>
      </w:r>
      <w:proofErr w:type="spellEnd"/>
      <w:r>
        <w:t xml:space="preserve"> mich ewiglich zu </w:t>
      </w:r>
      <w:proofErr w:type="spellStart"/>
      <w:r>
        <w:t>peynigen</w:t>
      </w:r>
      <w:proofErr w:type="spellEnd"/>
      <w:r>
        <w:t xml:space="preserve">: </w:t>
      </w:r>
      <w:proofErr w:type="spellStart"/>
      <w:r>
        <w:t>Auff</w:t>
      </w:r>
      <w:proofErr w:type="spellEnd"/>
      <w:r>
        <w:t xml:space="preserve"> den </w:t>
      </w:r>
      <w:proofErr w:type="spellStart"/>
      <w:r>
        <w:t>lincken</w:t>
      </w:r>
      <w:proofErr w:type="spellEnd"/>
      <w:r>
        <w:t xml:space="preserve"> </w:t>
      </w:r>
      <w:proofErr w:type="spellStart"/>
      <w:r>
        <w:t>seyten</w:t>
      </w:r>
      <w:proofErr w:type="spellEnd"/>
      <w:r>
        <w:t xml:space="preserve"> / </w:t>
      </w:r>
      <w:proofErr w:type="spellStart"/>
      <w:r>
        <w:t>steet</w:t>
      </w:r>
      <w:proofErr w:type="spellEnd"/>
      <w:r>
        <w:t xml:space="preserve"> der todt meins </w:t>
      </w:r>
      <w:proofErr w:type="spellStart"/>
      <w:r>
        <w:t>flayschs</w:t>
      </w:r>
      <w:proofErr w:type="spellEnd"/>
      <w:r>
        <w:t xml:space="preserve">. </w:t>
      </w:r>
      <w:proofErr w:type="spellStart"/>
      <w:r>
        <w:t>Ainen</w:t>
      </w:r>
      <w:proofErr w:type="spellEnd"/>
      <w:r>
        <w:t xml:space="preserve"> muß ich </w:t>
      </w:r>
      <w:proofErr w:type="spellStart"/>
      <w:r>
        <w:t>annemen</w:t>
      </w:r>
      <w:proofErr w:type="spellEnd"/>
      <w:r>
        <w:t xml:space="preserve">. Werde ich mein </w:t>
      </w:r>
      <w:proofErr w:type="spellStart"/>
      <w:r>
        <w:t>flaisch</w:t>
      </w:r>
      <w:proofErr w:type="spellEnd"/>
      <w:r>
        <w:t xml:space="preserve"> lieben und behalten / und dem </w:t>
      </w:r>
      <w:proofErr w:type="spellStart"/>
      <w:r>
        <w:t>Florenteinischen</w:t>
      </w:r>
      <w:proofErr w:type="spellEnd"/>
      <w:r>
        <w:t xml:space="preserve"> </w:t>
      </w:r>
      <w:proofErr w:type="spellStart"/>
      <w:r>
        <w:t>loewen</w:t>
      </w:r>
      <w:proofErr w:type="spellEnd"/>
      <w:r>
        <w:t xml:space="preserve"> </w:t>
      </w:r>
      <w:proofErr w:type="spellStart"/>
      <w:r>
        <w:t>gefolgen</w:t>
      </w:r>
      <w:proofErr w:type="spellEnd"/>
      <w:r>
        <w:t xml:space="preserve"> / so muß mein </w:t>
      </w:r>
      <w:proofErr w:type="spellStart"/>
      <w:r>
        <w:t>gayst</w:t>
      </w:r>
      <w:proofErr w:type="spellEnd"/>
      <w:r>
        <w:t xml:space="preserve"> von dem </w:t>
      </w:r>
      <w:proofErr w:type="spellStart"/>
      <w:r>
        <w:t>wort</w:t>
      </w:r>
      <w:proofErr w:type="spellEnd"/>
      <w:r>
        <w:t xml:space="preserve"> </w:t>
      </w:r>
      <w:proofErr w:type="spellStart"/>
      <w:r>
        <w:t>gottes</w:t>
      </w:r>
      <w:proofErr w:type="spellEnd"/>
      <w:r>
        <w:t xml:space="preserve"> ab fallen und ewiglich sterben. Ist es aber </w:t>
      </w:r>
      <w:proofErr w:type="spellStart"/>
      <w:r>
        <w:t>nit</w:t>
      </w:r>
      <w:proofErr w:type="spellEnd"/>
      <w:r>
        <w:t xml:space="preserve"> </w:t>
      </w:r>
      <w:proofErr w:type="spellStart"/>
      <w:r>
        <w:t>bisser</w:t>
      </w:r>
      <w:proofErr w:type="spellEnd"/>
      <w:r>
        <w:t xml:space="preserve"> / </w:t>
      </w:r>
      <w:proofErr w:type="spellStart"/>
      <w:r>
        <w:t>weyl</w:t>
      </w:r>
      <w:proofErr w:type="spellEnd"/>
      <w:r>
        <w:t xml:space="preserve"> ich doch sterben muß / </w:t>
      </w:r>
      <w:proofErr w:type="spellStart"/>
      <w:r>
        <w:t>unnd</w:t>
      </w:r>
      <w:proofErr w:type="spellEnd"/>
      <w:r>
        <w:t xml:space="preserve"> </w:t>
      </w:r>
      <w:proofErr w:type="spellStart"/>
      <w:r>
        <w:t>verlewt</w:t>
      </w:r>
      <w:proofErr w:type="spellEnd"/>
      <w:r>
        <w:t xml:space="preserve"> </w:t>
      </w:r>
      <w:proofErr w:type="spellStart"/>
      <w:r>
        <w:t>nichs</w:t>
      </w:r>
      <w:proofErr w:type="spellEnd"/>
      <w:r>
        <w:t xml:space="preserve"> / dann ein </w:t>
      </w:r>
      <w:proofErr w:type="spellStart"/>
      <w:r>
        <w:t>klaine</w:t>
      </w:r>
      <w:proofErr w:type="spellEnd"/>
      <w:r>
        <w:t xml:space="preserve"> und </w:t>
      </w:r>
      <w:proofErr w:type="spellStart"/>
      <w:r>
        <w:t>kurtze</w:t>
      </w:r>
      <w:proofErr w:type="spellEnd"/>
      <w:r>
        <w:t xml:space="preserve"> </w:t>
      </w:r>
      <w:proofErr w:type="spellStart"/>
      <w:r>
        <w:t>zeyt</w:t>
      </w:r>
      <w:proofErr w:type="spellEnd"/>
      <w:r>
        <w:t xml:space="preserve"> / ich fall </w:t>
      </w:r>
      <w:proofErr w:type="spellStart"/>
      <w:r>
        <w:t>inn</w:t>
      </w:r>
      <w:proofErr w:type="spellEnd"/>
      <w:r>
        <w:t xml:space="preserve"> todt </w:t>
      </w:r>
      <w:proofErr w:type="spellStart"/>
      <w:r>
        <w:t>meynes</w:t>
      </w:r>
      <w:proofErr w:type="spellEnd"/>
      <w:r>
        <w:t xml:space="preserve"> </w:t>
      </w:r>
      <w:proofErr w:type="spellStart"/>
      <w:r>
        <w:t>leybs</w:t>
      </w:r>
      <w:proofErr w:type="spellEnd"/>
      <w:r>
        <w:t xml:space="preserve"> und </w:t>
      </w:r>
      <w:proofErr w:type="spellStart"/>
      <w:r>
        <w:t>flayschs</w:t>
      </w:r>
      <w:proofErr w:type="spellEnd"/>
      <w:r>
        <w:t xml:space="preserve"> / und </w:t>
      </w:r>
      <w:proofErr w:type="spellStart"/>
      <w:r>
        <w:t>bewar</w:t>
      </w:r>
      <w:proofErr w:type="spellEnd"/>
      <w:r>
        <w:t xml:space="preserve"> mein leben des </w:t>
      </w:r>
      <w:proofErr w:type="spellStart"/>
      <w:r>
        <w:t>gaysts</w:t>
      </w:r>
      <w:proofErr w:type="spellEnd"/>
      <w:r>
        <w:t xml:space="preserve"> / dann daß ich mein </w:t>
      </w:r>
      <w:proofErr w:type="spellStart"/>
      <w:r>
        <w:t>vergencklichs</w:t>
      </w:r>
      <w:proofErr w:type="spellEnd"/>
      <w:r>
        <w:t xml:space="preserve"> leben liebe / </w:t>
      </w:r>
      <w:proofErr w:type="spellStart"/>
      <w:r>
        <w:t>unnd</w:t>
      </w:r>
      <w:proofErr w:type="spellEnd"/>
      <w:r>
        <w:t xml:space="preserve"> </w:t>
      </w:r>
      <w:proofErr w:type="spellStart"/>
      <w:r>
        <w:t>verdoerb</w:t>
      </w:r>
      <w:proofErr w:type="spellEnd"/>
      <w:r>
        <w:t xml:space="preserve"> mich </w:t>
      </w:r>
      <w:proofErr w:type="spellStart"/>
      <w:r>
        <w:t>ewigklichen</w:t>
      </w:r>
      <w:proofErr w:type="spellEnd"/>
      <w:r>
        <w:t xml:space="preserve">. Der </w:t>
      </w:r>
      <w:proofErr w:type="spellStart"/>
      <w:r>
        <w:t>haylig</w:t>
      </w:r>
      <w:proofErr w:type="spellEnd"/>
      <w:r>
        <w:t xml:space="preserve"> </w:t>
      </w:r>
      <w:proofErr w:type="spellStart"/>
      <w:r>
        <w:t>sant</w:t>
      </w:r>
      <w:proofErr w:type="spellEnd"/>
      <w:r>
        <w:t xml:space="preserve"> Andres </w:t>
      </w:r>
      <w:proofErr w:type="spellStart"/>
      <w:r>
        <w:t>erfrewet</w:t>
      </w:r>
      <w:proofErr w:type="spellEnd"/>
      <w:r>
        <w:t xml:space="preserve"> sich </w:t>
      </w:r>
      <w:proofErr w:type="spellStart"/>
      <w:r>
        <w:t>inn</w:t>
      </w:r>
      <w:proofErr w:type="spellEnd"/>
      <w:r>
        <w:t xml:space="preserve"> seinem </w:t>
      </w:r>
      <w:proofErr w:type="spellStart"/>
      <w:r>
        <w:t>hertzen</w:t>
      </w:r>
      <w:proofErr w:type="spellEnd"/>
      <w:r>
        <w:t xml:space="preserve"> / daß er von wegen seines </w:t>
      </w:r>
      <w:proofErr w:type="spellStart"/>
      <w:r>
        <w:t>maysters</w:t>
      </w:r>
      <w:proofErr w:type="spellEnd"/>
      <w:r>
        <w:t xml:space="preserve"> </w:t>
      </w:r>
      <w:proofErr w:type="spellStart"/>
      <w:r>
        <w:t>Jhesu</w:t>
      </w:r>
      <w:proofErr w:type="spellEnd"/>
      <w:r>
        <w:t xml:space="preserve"> Christi am </w:t>
      </w:r>
      <w:proofErr w:type="spellStart"/>
      <w:r>
        <w:t>Creütz</w:t>
      </w:r>
      <w:proofErr w:type="spellEnd"/>
      <w:r>
        <w:t xml:space="preserve"> sterben </w:t>
      </w:r>
      <w:proofErr w:type="spellStart"/>
      <w:r>
        <w:t>solt</w:t>
      </w:r>
      <w:proofErr w:type="spellEnd"/>
      <w:r>
        <w:t xml:space="preserve"> / der was </w:t>
      </w:r>
      <w:proofErr w:type="spellStart"/>
      <w:r>
        <w:t>ain</w:t>
      </w:r>
      <w:proofErr w:type="spellEnd"/>
      <w:r>
        <w:t xml:space="preserve"> </w:t>
      </w:r>
      <w:proofErr w:type="spellStart"/>
      <w:r>
        <w:t>frummer</w:t>
      </w:r>
      <w:proofErr w:type="spellEnd"/>
      <w:r>
        <w:t xml:space="preserve"> </w:t>
      </w:r>
      <w:proofErr w:type="spellStart"/>
      <w:r>
        <w:t>haylig</w:t>
      </w:r>
      <w:proofErr w:type="spellEnd"/>
      <w:r>
        <w:t xml:space="preserve">: </w:t>
      </w:r>
      <w:proofErr w:type="spellStart"/>
      <w:r>
        <w:t>Warumm</w:t>
      </w:r>
      <w:proofErr w:type="spellEnd"/>
      <w:r>
        <w:t xml:space="preserve"> </w:t>
      </w:r>
      <w:proofErr w:type="spellStart"/>
      <w:r>
        <w:t>solt</w:t>
      </w:r>
      <w:proofErr w:type="spellEnd"/>
      <w:r>
        <w:t xml:space="preserve"> ich armer und grosser </w:t>
      </w:r>
      <w:proofErr w:type="spellStart"/>
      <w:r>
        <w:t>sünder</w:t>
      </w:r>
      <w:proofErr w:type="spellEnd"/>
      <w:r>
        <w:t xml:space="preserve"> auch </w:t>
      </w:r>
      <w:proofErr w:type="spellStart"/>
      <w:r>
        <w:t>nit</w:t>
      </w:r>
      <w:proofErr w:type="spellEnd"/>
      <w:r>
        <w:t xml:space="preserve"> </w:t>
      </w:r>
      <w:proofErr w:type="spellStart"/>
      <w:r>
        <w:t>begeren</w:t>
      </w:r>
      <w:proofErr w:type="spellEnd"/>
      <w:r>
        <w:t xml:space="preserve"> </w:t>
      </w:r>
      <w:proofErr w:type="spellStart"/>
      <w:r>
        <w:t>zusterben</w:t>
      </w:r>
      <w:proofErr w:type="spellEnd"/>
      <w:r>
        <w:t xml:space="preserve"> von des wegen / der erstlich von meiner </w:t>
      </w:r>
      <w:proofErr w:type="spellStart"/>
      <w:r>
        <w:t>sünnde</w:t>
      </w:r>
      <w:proofErr w:type="spellEnd"/>
      <w:r>
        <w:t xml:space="preserve"> / von </w:t>
      </w:r>
      <w:proofErr w:type="spellStart"/>
      <w:r>
        <w:t>meynes</w:t>
      </w:r>
      <w:proofErr w:type="spellEnd"/>
      <w:r>
        <w:t xml:space="preserve"> </w:t>
      </w:r>
      <w:proofErr w:type="spellStart"/>
      <w:r>
        <w:t>boesen</w:t>
      </w:r>
      <w:proofErr w:type="spellEnd"/>
      <w:r>
        <w:t xml:space="preserve"> </w:t>
      </w:r>
      <w:proofErr w:type="spellStart"/>
      <w:r>
        <w:t>lebens</w:t>
      </w:r>
      <w:proofErr w:type="spellEnd"/>
      <w:r>
        <w:t xml:space="preserve"> / von meines </w:t>
      </w:r>
      <w:proofErr w:type="spellStart"/>
      <w:r>
        <w:t>guts</w:t>
      </w:r>
      <w:proofErr w:type="spellEnd"/>
      <w:r>
        <w:t xml:space="preserve"> und </w:t>
      </w:r>
      <w:proofErr w:type="spellStart"/>
      <w:r>
        <w:t>nutzs</w:t>
      </w:r>
      <w:proofErr w:type="spellEnd"/>
      <w:r>
        <w:t xml:space="preserve"> wegen gestorben ist: </w:t>
      </w:r>
      <w:proofErr w:type="spellStart"/>
      <w:r>
        <w:t>Flihe</w:t>
      </w:r>
      <w:proofErr w:type="spellEnd"/>
      <w:r>
        <w:t xml:space="preserve"> ich den </w:t>
      </w:r>
      <w:proofErr w:type="spellStart"/>
      <w:r>
        <w:t>leyplichen</w:t>
      </w:r>
      <w:proofErr w:type="spellEnd"/>
      <w:r>
        <w:t xml:space="preserve"> todt / so </w:t>
      </w:r>
      <w:proofErr w:type="spellStart"/>
      <w:r>
        <w:t>wirt</w:t>
      </w:r>
      <w:proofErr w:type="spellEnd"/>
      <w:r>
        <w:t xml:space="preserve"> mich der ewig </w:t>
      </w:r>
      <w:proofErr w:type="spellStart"/>
      <w:r>
        <w:t>hellisch</w:t>
      </w:r>
      <w:proofErr w:type="spellEnd"/>
      <w:r>
        <w:t xml:space="preserve"> </w:t>
      </w:r>
      <w:proofErr w:type="spellStart"/>
      <w:r>
        <w:t>tod</w:t>
      </w:r>
      <w:proofErr w:type="spellEnd"/>
      <w:r>
        <w:t xml:space="preserve"> mit </w:t>
      </w:r>
      <w:proofErr w:type="spellStart"/>
      <w:r>
        <w:t>leyb</w:t>
      </w:r>
      <w:proofErr w:type="spellEnd"/>
      <w:r>
        <w:t xml:space="preserve"> und </w:t>
      </w:r>
      <w:proofErr w:type="spellStart"/>
      <w:r>
        <w:t>seel</w:t>
      </w:r>
      <w:proofErr w:type="spellEnd"/>
      <w:r>
        <w:t xml:space="preserve"> verderben. Christus ist </w:t>
      </w:r>
      <w:proofErr w:type="spellStart"/>
      <w:r>
        <w:t>inn</w:t>
      </w:r>
      <w:proofErr w:type="spellEnd"/>
      <w:r>
        <w:t xml:space="preserve"> </w:t>
      </w:r>
      <w:proofErr w:type="spellStart"/>
      <w:r>
        <w:t>bitterkayt</w:t>
      </w:r>
      <w:proofErr w:type="spellEnd"/>
      <w:r>
        <w:t xml:space="preserve"> gestorben und </w:t>
      </w:r>
      <w:proofErr w:type="spellStart"/>
      <w:r>
        <w:t>darumb</w:t>
      </w:r>
      <w:proofErr w:type="spellEnd"/>
      <w:r>
        <w:t xml:space="preserve"> </w:t>
      </w:r>
      <w:proofErr w:type="spellStart"/>
      <w:r>
        <w:t>auff</w:t>
      </w:r>
      <w:proofErr w:type="spellEnd"/>
      <w:r>
        <w:t xml:space="preserve"> erstanden / daß er uns den todt </w:t>
      </w:r>
      <w:proofErr w:type="spellStart"/>
      <w:r>
        <w:t>sieß</w:t>
      </w:r>
      <w:proofErr w:type="spellEnd"/>
      <w:r>
        <w:t xml:space="preserve"> machet / </w:t>
      </w:r>
      <w:proofErr w:type="spellStart"/>
      <w:r>
        <w:t>unnd</w:t>
      </w:r>
      <w:proofErr w:type="spellEnd"/>
      <w:r>
        <w:t xml:space="preserve"> unser leben </w:t>
      </w:r>
      <w:proofErr w:type="spellStart"/>
      <w:r>
        <w:t>auß</w:t>
      </w:r>
      <w:proofErr w:type="spellEnd"/>
      <w:r>
        <w:t xml:space="preserve"> dem </w:t>
      </w:r>
      <w:proofErr w:type="spellStart"/>
      <w:r>
        <w:t>hertzen</w:t>
      </w:r>
      <w:proofErr w:type="spellEnd"/>
      <w:r>
        <w:t xml:space="preserve"> </w:t>
      </w:r>
      <w:proofErr w:type="spellStart"/>
      <w:r>
        <w:t>wirfft</w:t>
      </w:r>
      <w:proofErr w:type="spellEnd"/>
      <w:r>
        <w:t xml:space="preserve">: </w:t>
      </w:r>
    </w:p>
    <w:p w14:paraId="0E758ED9" w14:textId="77777777" w:rsidR="00463AA6" w:rsidRDefault="00463AA6" w:rsidP="00463AA6">
      <w:pPr>
        <w:pStyle w:val="StandardWeb"/>
      </w:pPr>
      <w:r>
        <w:t xml:space="preserve">Ich frag noch bey </w:t>
      </w:r>
      <w:proofErr w:type="spellStart"/>
      <w:r>
        <w:t>ewern</w:t>
      </w:r>
      <w:proofErr w:type="spellEnd"/>
      <w:r>
        <w:t xml:space="preserve"> gewissen / bey dem </w:t>
      </w:r>
      <w:proofErr w:type="spellStart"/>
      <w:r>
        <w:t>starcken</w:t>
      </w:r>
      <w:proofErr w:type="spellEnd"/>
      <w:r>
        <w:t xml:space="preserve"> und lebendigen </w:t>
      </w:r>
      <w:proofErr w:type="spellStart"/>
      <w:r>
        <w:t>got</w:t>
      </w:r>
      <w:proofErr w:type="spellEnd"/>
      <w:r>
        <w:t xml:space="preserve"> / und </w:t>
      </w:r>
      <w:proofErr w:type="spellStart"/>
      <w:r>
        <w:t>neme</w:t>
      </w:r>
      <w:proofErr w:type="spellEnd"/>
      <w:r>
        <w:t xml:space="preserve"> </w:t>
      </w:r>
      <w:proofErr w:type="spellStart"/>
      <w:r>
        <w:t>hymel</w:t>
      </w:r>
      <w:proofErr w:type="spellEnd"/>
      <w:r>
        <w:t xml:space="preserve"> und erden / </w:t>
      </w:r>
      <w:proofErr w:type="spellStart"/>
      <w:r>
        <w:t>laub</w:t>
      </w:r>
      <w:proofErr w:type="spellEnd"/>
      <w:r>
        <w:t xml:space="preserve"> und </w:t>
      </w:r>
      <w:proofErr w:type="spellStart"/>
      <w:r>
        <w:t>graß</w:t>
      </w:r>
      <w:proofErr w:type="spellEnd"/>
      <w:r>
        <w:t xml:space="preserve"> / </w:t>
      </w:r>
      <w:proofErr w:type="spellStart"/>
      <w:r>
        <w:t>holtz</w:t>
      </w:r>
      <w:proofErr w:type="spellEnd"/>
      <w:r>
        <w:t xml:space="preserve"> </w:t>
      </w:r>
      <w:proofErr w:type="spellStart"/>
      <w:r>
        <w:t>unn</w:t>
      </w:r>
      <w:proofErr w:type="spellEnd"/>
      <w:r>
        <w:t xml:space="preserve"> </w:t>
      </w:r>
      <w:proofErr w:type="spellStart"/>
      <w:r>
        <w:t>stayn</w:t>
      </w:r>
      <w:proofErr w:type="spellEnd"/>
      <w:r>
        <w:t xml:space="preserve"> zu </w:t>
      </w:r>
      <w:proofErr w:type="spellStart"/>
      <w:r>
        <w:t>gezeügen</w:t>
      </w:r>
      <w:proofErr w:type="spellEnd"/>
      <w:r>
        <w:t xml:space="preserve"> / daß </w:t>
      </w:r>
      <w:proofErr w:type="spellStart"/>
      <w:r>
        <w:t>ir</w:t>
      </w:r>
      <w:proofErr w:type="spellEnd"/>
      <w:r>
        <w:t xml:space="preserve"> sprechen und bekennen </w:t>
      </w:r>
      <w:proofErr w:type="spellStart"/>
      <w:r>
        <w:t>müst</w:t>
      </w:r>
      <w:proofErr w:type="spellEnd"/>
      <w:r>
        <w:t xml:space="preserve"> / das ich von des </w:t>
      </w:r>
      <w:proofErr w:type="spellStart"/>
      <w:r>
        <w:t>worts</w:t>
      </w:r>
      <w:proofErr w:type="spellEnd"/>
      <w:r>
        <w:t xml:space="preserve"> </w:t>
      </w:r>
      <w:proofErr w:type="spellStart"/>
      <w:r>
        <w:t>gotes</w:t>
      </w:r>
      <w:proofErr w:type="spellEnd"/>
      <w:r>
        <w:t xml:space="preserve"> wegen zu sterben pflichtig bin: Bin ich den todt schuldig / </w:t>
      </w:r>
      <w:proofErr w:type="spellStart"/>
      <w:r>
        <w:t>warumb</w:t>
      </w:r>
      <w:proofErr w:type="spellEnd"/>
      <w:r>
        <w:t xml:space="preserve"> </w:t>
      </w:r>
      <w:proofErr w:type="spellStart"/>
      <w:r>
        <w:t>woellent</w:t>
      </w:r>
      <w:proofErr w:type="spellEnd"/>
      <w:r>
        <w:t xml:space="preserve"> </w:t>
      </w:r>
      <w:proofErr w:type="spellStart"/>
      <w:r>
        <w:t>ir</w:t>
      </w:r>
      <w:proofErr w:type="spellEnd"/>
      <w:r>
        <w:t xml:space="preserve"> euch dann </w:t>
      </w:r>
      <w:proofErr w:type="spellStart"/>
      <w:r>
        <w:t>betrueben</w:t>
      </w:r>
      <w:proofErr w:type="spellEnd"/>
      <w:r>
        <w:t xml:space="preserve"> / ob mich der Loew mit dem </w:t>
      </w:r>
      <w:proofErr w:type="spellStart"/>
      <w:r>
        <w:t>fewr</w:t>
      </w:r>
      <w:proofErr w:type="spellEnd"/>
      <w:r>
        <w:t xml:space="preserve"> </w:t>
      </w:r>
      <w:proofErr w:type="spellStart"/>
      <w:r>
        <w:t>wirt</w:t>
      </w:r>
      <w:proofErr w:type="spellEnd"/>
      <w:r>
        <w:t xml:space="preserve"> verderben: wann </w:t>
      </w:r>
      <w:proofErr w:type="spellStart"/>
      <w:r>
        <w:t>ir</w:t>
      </w:r>
      <w:proofErr w:type="spellEnd"/>
      <w:r>
        <w:t xml:space="preserve"> </w:t>
      </w:r>
      <w:proofErr w:type="spellStart"/>
      <w:r>
        <w:t>gott</w:t>
      </w:r>
      <w:proofErr w:type="spellEnd"/>
      <w:r>
        <w:t xml:space="preserve"> und </w:t>
      </w:r>
      <w:proofErr w:type="spellStart"/>
      <w:r>
        <w:t>ewer</w:t>
      </w:r>
      <w:proofErr w:type="spellEnd"/>
      <w:r>
        <w:t xml:space="preserve"> </w:t>
      </w:r>
      <w:proofErr w:type="spellStart"/>
      <w:r>
        <w:t>eer</w:t>
      </w:r>
      <w:proofErr w:type="spellEnd"/>
      <w:r>
        <w:t xml:space="preserve"> lieb </w:t>
      </w:r>
      <w:proofErr w:type="spellStart"/>
      <w:r>
        <w:t>hetten</w:t>
      </w:r>
      <w:proofErr w:type="spellEnd"/>
      <w:r>
        <w:t xml:space="preserve"> / so </w:t>
      </w:r>
      <w:proofErr w:type="spellStart"/>
      <w:r>
        <w:t>solten</w:t>
      </w:r>
      <w:proofErr w:type="spellEnd"/>
      <w:r>
        <w:t xml:space="preserve"> </w:t>
      </w:r>
      <w:proofErr w:type="spellStart"/>
      <w:r>
        <w:t>ir</w:t>
      </w:r>
      <w:proofErr w:type="spellEnd"/>
      <w:r>
        <w:t xml:space="preserve"> mir wie die </w:t>
      </w:r>
      <w:proofErr w:type="spellStart"/>
      <w:r>
        <w:t>mutter</w:t>
      </w:r>
      <w:proofErr w:type="spellEnd"/>
      <w:r>
        <w:t xml:space="preserve"> </w:t>
      </w:r>
      <w:proofErr w:type="spellStart"/>
      <w:r>
        <w:t>Sunphoriani</w:t>
      </w:r>
      <w:proofErr w:type="spellEnd"/>
      <w:r>
        <w:t xml:space="preserve"> / so mich der </w:t>
      </w:r>
      <w:proofErr w:type="spellStart"/>
      <w:r>
        <w:t>hencker</w:t>
      </w:r>
      <w:proofErr w:type="spellEnd"/>
      <w:r>
        <w:t xml:space="preserve"> zu dem </w:t>
      </w:r>
      <w:proofErr w:type="spellStart"/>
      <w:r>
        <w:t>rost</w:t>
      </w:r>
      <w:proofErr w:type="spellEnd"/>
      <w:r>
        <w:t xml:space="preserve"> fieren würd / </w:t>
      </w:r>
      <w:proofErr w:type="spellStart"/>
      <w:r>
        <w:t>zuschreyen</w:t>
      </w:r>
      <w:proofErr w:type="spellEnd"/>
      <w:r>
        <w:t xml:space="preserve"> / </w:t>
      </w:r>
      <w:proofErr w:type="spellStart"/>
      <w:r>
        <w:t>vermanen</w:t>
      </w:r>
      <w:proofErr w:type="spellEnd"/>
      <w:r>
        <w:t xml:space="preserve"> </w:t>
      </w:r>
      <w:proofErr w:type="spellStart"/>
      <w:r>
        <w:t>unn</w:t>
      </w:r>
      <w:proofErr w:type="spellEnd"/>
      <w:r>
        <w:t xml:space="preserve"> sprechen: Sun oder </w:t>
      </w:r>
      <w:proofErr w:type="spellStart"/>
      <w:r>
        <w:t>vetter</w:t>
      </w:r>
      <w:proofErr w:type="spellEnd"/>
      <w:r>
        <w:t xml:space="preserve"> </w:t>
      </w:r>
      <w:proofErr w:type="spellStart"/>
      <w:r>
        <w:t>biß</w:t>
      </w:r>
      <w:proofErr w:type="spellEnd"/>
      <w:r>
        <w:t xml:space="preserve"> </w:t>
      </w:r>
      <w:proofErr w:type="spellStart"/>
      <w:r>
        <w:t>getroest</w:t>
      </w:r>
      <w:proofErr w:type="spellEnd"/>
      <w:r>
        <w:t xml:space="preserve"> / wie </w:t>
      </w:r>
      <w:proofErr w:type="spellStart"/>
      <w:r>
        <w:t>kanstu</w:t>
      </w:r>
      <w:proofErr w:type="spellEnd"/>
      <w:r>
        <w:t xml:space="preserve"> dein leben teurer </w:t>
      </w:r>
      <w:proofErr w:type="spellStart"/>
      <w:r>
        <w:t>verkauffen</w:t>
      </w:r>
      <w:proofErr w:type="spellEnd"/>
      <w:r>
        <w:t xml:space="preserve"> / du wirst von </w:t>
      </w:r>
      <w:proofErr w:type="spellStart"/>
      <w:r>
        <w:t>ainem</w:t>
      </w:r>
      <w:proofErr w:type="spellEnd"/>
      <w:r>
        <w:t xml:space="preserve"> verdrießlichen und </w:t>
      </w:r>
      <w:proofErr w:type="spellStart"/>
      <w:r>
        <w:t>zergencklichen</w:t>
      </w:r>
      <w:proofErr w:type="spellEnd"/>
      <w:r>
        <w:t xml:space="preserve"> leben zu </w:t>
      </w:r>
      <w:proofErr w:type="spellStart"/>
      <w:r>
        <w:t>goetlichem</w:t>
      </w:r>
      <w:proofErr w:type="spellEnd"/>
      <w:r>
        <w:t xml:space="preserve"> und ewigen leben kommen / </w:t>
      </w:r>
      <w:proofErr w:type="spellStart"/>
      <w:r>
        <w:t>biß</w:t>
      </w:r>
      <w:proofErr w:type="spellEnd"/>
      <w:r>
        <w:t xml:space="preserve"> getrost und </w:t>
      </w:r>
      <w:proofErr w:type="spellStart"/>
      <w:r>
        <w:t>fürcht</w:t>
      </w:r>
      <w:proofErr w:type="spellEnd"/>
      <w:r>
        <w:t xml:space="preserve"> dich </w:t>
      </w:r>
      <w:proofErr w:type="spellStart"/>
      <w:r>
        <w:t>nit</w:t>
      </w:r>
      <w:proofErr w:type="spellEnd"/>
      <w:r>
        <w:t xml:space="preserve">. </w:t>
      </w:r>
    </w:p>
    <w:p w14:paraId="4EF5D101" w14:textId="77777777" w:rsidR="00463AA6" w:rsidRDefault="00463AA6" w:rsidP="00463AA6">
      <w:pPr>
        <w:pStyle w:val="StandardWeb"/>
      </w:pPr>
      <w:r>
        <w:t xml:space="preserve">Ich </w:t>
      </w:r>
      <w:proofErr w:type="spellStart"/>
      <w:r>
        <w:t>wayß</w:t>
      </w:r>
      <w:proofErr w:type="spellEnd"/>
      <w:r>
        <w:t xml:space="preserve"> / daß </w:t>
      </w:r>
      <w:proofErr w:type="spellStart"/>
      <w:r>
        <w:t>ir</w:t>
      </w:r>
      <w:proofErr w:type="spellEnd"/>
      <w:r>
        <w:t xml:space="preserve"> </w:t>
      </w:r>
      <w:proofErr w:type="spellStart"/>
      <w:r>
        <w:t>vil</w:t>
      </w:r>
      <w:proofErr w:type="spellEnd"/>
      <w:r>
        <w:t xml:space="preserve"> </w:t>
      </w:r>
      <w:proofErr w:type="spellStart"/>
      <w:r>
        <w:t>mer</w:t>
      </w:r>
      <w:proofErr w:type="spellEnd"/>
      <w:r>
        <w:t xml:space="preserve"> </w:t>
      </w:r>
      <w:proofErr w:type="spellStart"/>
      <w:r>
        <w:t>woellet</w:t>
      </w:r>
      <w:proofErr w:type="spellEnd"/>
      <w:r>
        <w:t xml:space="preserve"> / das ich mich ließ erwürgen / dann daß ich meinen Landfürsten </w:t>
      </w:r>
      <w:proofErr w:type="spellStart"/>
      <w:r>
        <w:t>verlaugnet</w:t>
      </w:r>
      <w:proofErr w:type="spellEnd"/>
      <w:r>
        <w:t xml:space="preserve"> aber daß ich </w:t>
      </w:r>
      <w:proofErr w:type="spellStart"/>
      <w:r>
        <w:t>ain</w:t>
      </w:r>
      <w:proofErr w:type="spellEnd"/>
      <w:r>
        <w:t xml:space="preserve"> </w:t>
      </w:r>
      <w:proofErr w:type="spellStart"/>
      <w:r>
        <w:t>Stat</w:t>
      </w:r>
      <w:proofErr w:type="spellEnd"/>
      <w:r>
        <w:t xml:space="preserve"> verriet. Nun hab ich </w:t>
      </w:r>
      <w:proofErr w:type="spellStart"/>
      <w:r>
        <w:t>ain</w:t>
      </w:r>
      <w:proofErr w:type="spellEnd"/>
      <w:r>
        <w:t xml:space="preserve"> </w:t>
      </w:r>
      <w:proofErr w:type="spellStart"/>
      <w:r>
        <w:t>zeytliche</w:t>
      </w:r>
      <w:proofErr w:type="spellEnd"/>
      <w:r>
        <w:t xml:space="preserve"> </w:t>
      </w:r>
      <w:proofErr w:type="spellStart"/>
      <w:r>
        <w:t>narung</w:t>
      </w:r>
      <w:proofErr w:type="spellEnd"/>
      <w:r>
        <w:t xml:space="preserve"> / mit </w:t>
      </w:r>
      <w:proofErr w:type="spellStart"/>
      <w:r>
        <w:t>vil</w:t>
      </w:r>
      <w:proofErr w:type="spellEnd"/>
      <w:r>
        <w:t xml:space="preserve"> </w:t>
      </w:r>
      <w:proofErr w:type="spellStart"/>
      <w:r>
        <w:t>arbait</w:t>
      </w:r>
      <w:proofErr w:type="spellEnd"/>
      <w:r>
        <w:t xml:space="preserve"> von meinem </w:t>
      </w:r>
      <w:proofErr w:type="spellStart"/>
      <w:r>
        <w:t>Lantherren</w:t>
      </w:r>
      <w:proofErr w:type="spellEnd"/>
      <w:r>
        <w:t xml:space="preserve">. Aber von </w:t>
      </w:r>
      <w:proofErr w:type="spellStart"/>
      <w:r>
        <w:t>got</w:t>
      </w:r>
      <w:proofErr w:type="spellEnd"/>
      <w:r>
        <w:t xml:space="preserve"> hab ich </w:t>
      </w:r>
      <w:proofErr w:type="spellStart"/>
      <w:r>
        <w:t>leyplich</w:t>
      </w:r>
      <w:proofErr w:type="spellEnd"/>
      <w:r>
        <w:t xml:space="preserve"> </w:t>
      </w:r>
      <w:proofErr w:type="spellStart"/>
      <w:r>
        <w:t>unn</w:t>
      </w:r>
      <w:proofErr w:type="spellEnd"/>
      <w:r>
        <w:t xml:space="preserve"> </w:t>
      </w:r>
      <w:proofErr w:type="spellStart"/>
      <w:r>
        <w:t>gaystlich</w:t>
      </w:r>
      <w:proofErr w:type="spellEnd"/>
      <w:r>
        <w:t xml:space="preserve"> </w:t>
      </w:r>
      <w:proofErr w:type="spellStart"/>
      <w:r>
        <w:t>gepurt</w:t>
      </w:r>
      <w:proofErr w:type="spellEnd"/>
      <w:r>
        <w:t xml:space="preserve"> </w:t>
      </w:r>
      <w:proofErr w:type="spellStart"/>
      <w:r>
        <w:t>taglich</w:t>
      </w:r>
      <w:proofErr w:type="spellEnd"/>
      <w:r>
        <w:t xml:space="preserve"> leben </w:t>
      </w:r>
      <w:proofErr w:type="spellStart"/>
      <w:r>
        <w:t>unn</w:t>
      </w:r>
      <w:proofErr w:type="spellEnd"/>
      <w:r>
        <w:t xml:space="preserve"> </w:t>
      </w:r>
      <w:proofErr w:type="spellStart"/>
      <w:r>
        <w:t>zeytliche</w:t>
      </w:r>
      <w:proofErr w:type="spellEnd"/>
      <w:r>
        <w:t xml:space="preserve"> </w:t>
      </w:r>
      <w:proofErr w:type="spellStart"/>
      <w:r>
        <w:t>narung</w:t>
      </w:r>
      <w:proofErr w:type="spellEnd"/>
      <w:r>
        <w:t xml:space="preserve"> / </w:t>
      </w:r>
      <w:proofErr w:type="spellStart"/>
      <w:r>
        <w:t>eer</w:t>
      </w:r>
      <w:proofErr w:type="spellEnd"/>
      <w:r>
        <w:t xml:space="preserve"> / gut / glauben und </w:t>
      </w:r>
      <w:proofErr w:type="spellStart"/>
      <w:r>
        <w:t>hoffnung</w:t>
      </w:r>
      <w:proofErr w:type="spellEnd"/>
      <w:r>
        <w:t xml:space="preserve"> / </w:t>
      </w:r>
      <w:proofErr w:type="spellStart"/>
      <w:r>
        <w:t>unn</w:t>
      </w:r>
      <w:proofErr w:type="spellEnd"/>
      <w:r>
        <w:t xml:space="preserve"> </w:t>
      </w:r>
      <w:proofErr w:type="spellStart"/>
      <w:r>
        <w:t>zusagung</w:t>
      </w:r>
      <w:proofErr w:type="spellEnd"/>
      <w:r>
        <w:t xml:space="preserve"> ewiges </w:t>
      </w:r>
      <w:proofErr w:type="spellStart"/>
      <w:r>
        <w:t>lebens</w:t>
      </w:r>
      <w:proofErr w:type="spellEnd"/>
      <w:r>
        <w:t xml:space="preserve">. Ich </w:t>
      </w:r>
      <w:proofErr w:type="spellStart"/>
      <w:r>
        <w:t>waiß</w:t>
      </w:r>
      <w:proofErr w:type="spellEnd"/>
      <w:r>
        <w:t xml:space="preserve"> daß er mein </w:t>
      </w:r>
      <w:proofErr w:type="spellStart"/>
      <w:r>
        <w:t>gnediger</w:t>
      </w:r>
      <w:proofErr w:type="spellEnd"/>
      <w:r>
        <w:t xml:space="preserve"> </w:t>
      </w:r>
      <w:proofErr w:type="spellStart"/>
      <w:r>
        <w:t>herr</w:t>
      </w:r>
      <w:proofErr w:type="spellEnd"/>
      <w:r>
        <w:t xml:space="preserve"> ist wann er mich </w:t>
      </w:r>
      <w:proofErr w:type="spellStart"/>
      <w:r>
        <w:t>angstiget</w:t>
      </w:r>
      <w:proofErr w:type="spellEnd"/>
      <w:r>
        <w:t xml:space="preserve"> / </w:t>
      </w:r>
      <w:proofErr w:type="spellStart"/>
      <w:r>
        <w:t>solt</w:t>
      </w:r>
      <w:proofErr w:type="spellEnd"/>
      <w:r>
        <w:t xml:space="preserve"> ich da den </w:t>
      </w:r>
      <w:proofErr w:type="spellStart"/>
      <w:r>
        <w:t>tod</w:t>
      </w:r>
      <w:proofErr w:type="spellEnd"/>
      <w:r>
        <w:t xml:space="preserve"> fliehen / wann mir </w:t>
      </w:r>
      <w:proofErr w:type="spellStart"/>
      <w:r>
        <w:t>niemäts</w:t>
      </w:r>
      <w:proofErr w:type="spellEnd"/>
      <w:r>
        <w:t xml:space="preserve"> den selben </w:t>
      </w:r>
      <w:proofErr w:type="spellStart"/>
      <w:r>
        <w:t>herren</w:t>
      </w:r>
      <w:proofErr w:type="spellEnd"/>
      <w:r>
        <w:t xml:space="preserve"> </w:t>
      </w:r>
      <w:proofErr w:type="spellStart"/>
      <w:r>
        <w:t>nemen</w:t>
      </w:r>
      <w:proofErr w:type="spellEnd"/>
      <w:r>
        <w:t xml:space="preserve"> </w:t>
      </w:r>
      <w:proofErr w:type="spellStart"/>
      <w:r>
        <w:t>woelt</w:t>
      </w:r>
      <w:proofErr w:type="spellEnd"/>
      <w:r>
        <w:t xml:space="preserve"> </w:t>
      </w:r>
      <w:proofErr w:type="spellStart"/>
      <w:r>
        <w:t>unn</w:t>
      </w:r>
      <w:proofErr w:type="spellEnd"/>
      <w:r>
        <w:t xml:space="preserve"> mich </w:t>
      </w:r>
      <w:proofErr w:type="spellStart"/>
      <w:r>
        <w:t>zwigen</w:t>
      </w:r>
      <w:proofErr w:type="spellEnd"/>
      <w:r>
        <w:t xml:space="preserve"> / ich </w:t>
      </w:r>
      <w:proofErr w:type="spellStart"/>
      <w:r>
        <w:t>soelt</w:t>
      </w:r>
      <w:proofErr w:type="spellEnd"/>
      <w:r>
        <w:t xml:space="preserve"> im sein </w:t>
      </w:r>
      <w:proofErr w:type="spellStart"/>
      <w:r>
        <w:t>unbetrieglich</w:t>
      </w:r>
      <w:proofErr w:type="spellEnd"/>
      <w:r>
        <w:t xml:space="preserve"> </w:t>
      </w:r>
      <w:proofErr w:type="spellStart"/>
      <w:r>
        <w:t>wort</w:t>
      </w:r>
      <w:proofErr w:type="spellEnd"/>
      <w:r>
        <w:t xml:space="preserve"> </w:t>
      </w:r>
      <w:proofErr w:type="spellStart"/>
      <w:r>
        <w:t>verklaynen</w:t>
      </w:r>
      <w:proofErr w:type="spellEnd"/>
      <w:r>
        <w:t xml:space="preserve"> / </w:t>
      </w:r>
      <w:proofErr w:type="spellStart"/>
      <w:r>
        <w:t>laugnen</w:t>
      </w:r>
      <w:proofErr w:type="spellEnd"/>
      <w:r>
        <w:t xml:space="preserve"> / </w:t>
      </w:r>
      <w:proofErr w:type="spellStart"/>
      <w:r>
        <w:t>unn</w:t>
      </w:r>
      <w:proofErr w:type="spellEnd"/>
      <w:r>
        <w:t xml:space="preserve"> </w:t>
      </w:r>
      <w:proofErr w:type="spellStart"/>
      <w:r>
        <w:t>verwerffen</w:t>
      </w:r>
      <w:proofErr w:type="spellEnd"/>
      <w:r>
        <w:t xml:space="preserve">. Das der tyrannisch </w:t>
      </w:r>
      <w:proofErr w:type="spellStart"/>
      <w:r>
        <w:t>unn</w:t>
      </w:r>
      <w:proofErr w:type="spellEnd"/>
      <w:r>
        <w:t xml:space="preserve"> </w:t>
      </w:r>
      <w:proofErr w:type="spellStart"/>
      <w:r>
        <w:t>vermaint</w:t>
      </w:r>
      <w:proofErr w:type="spellEnd"/>
      <w:r>
        <w:t xml:space="preserve"> </w:t>
      </w:r>
      <w:proofErr w:type="spellStart"/>
      <w:r>
        <w:t>bapst</w:t>
      </w:r>
      <w:proofErr w:type="spellEnd"/>
      <w:r>
        <w:t xml:space="preserve"> Leo der x. </w:t>
      </w:r>
      <w:proofErr w:type="spellStart"/>
      <w:r>
        <w:t>zuthun</w:t>
      </w:r>
      <w:proofErr w:type="spellEnd"/>
      <w:r>
        <w:t xml:space="preserve"> </w:t>
      </w:r>
      <w:proofErr w:type="spellStart"/>
      <w:r>
        <w:t>understeet</w:t>
      </w:r>
      <w:proofErr w:type="spellEnd"/>
      <w:r>
        <w:t xml:space="preserve"> / wer ich </w:t>
      </w:r>
      <w:proofErr w:type="spellStart"/>
      <w:r>
        <w:t>nit</w:t>
      </w:r>
      <w:proofErr w:type="spellEnd"/>
      <w:r>
        <w:t xml:space="preserve"> </w:t>
      </w:r>
      <w:proofErr w:type="spellStart"/>
      <w:r>
        <w:t>ain</w:t>
      </w:r>
      <w:proofErr w:type="spellEnd"/>
      <w:r>
        <w:t xml:space="preserve"> </w:t>
      </w:r>
      <w:proofErr w:type="spellStart"/>
      <w:r>
        <w:t>boeßwicht</w:t>
      </w:r>
      <w:proofErr w:type="spellEnd"/>
      <w:r>
        <w:t xml:space="preserve"> / </w:t>
      </w:r>
      <w:proofErr w:type="spellStart"/>
      <w:r>
        <w:t>ain</w:t>
      </w:r>
      <w:proofErr w:type="spellEnd"/>
      <w:r>
        <w:t xml:space="preserve"> </w:t>
      </w:r>
      <w:proofErr w:type="spellStart"/>
      <w:r>
        <w:t>verraeter</w:t>
      </w:r>
      <w:proofErr w:type="spellEnd"/>
      <w:r>
        <w:t xml:space="preserve"> / wann ich meinem </w:t>
      </w:r>
      <w:proofErr w:type="spellStart"/>
      <w:r>
        <w:t>gnedigisten</w:t>
      </w:r>
      <w:proofErr w:type="spellEnd"/>
      <w:r>
        <w:t xml:space="preserve"> Churfürsten </w:t>
      </w:r>
      <w:proofErr w:type="spellStart"/>
      <w:r>
        <w:t>ainen</w:t>
      </w:r>
      <w:proofErr w:type="spellEnd"/>
      <w:r>
        <w:t xml:space="preserve"> </w:t>
      </w:r>
      <w:proofErr w:type="spellStart"/>
      <w:r>
        <w:t>brieff</w:t>
      </w:r>
      <w:proofErr w:type="spellEnd"/>
      <w:r>
        <w:t xml:space="preserve"> (den mir sein G. </w:t>
      </w:r>
      <w:proofErr w:type="spellStart"/>
      <w:r>
        <w:t>bevolhen</w:t>
      </w:r>
      <w:proofErr w:type="spellEnd"/>
      <w:r>
        <w:t xml:space="preserve"> / und zu dem ich mein </w:t>
      </w:r>
      <w:proofErr w:type="spellStart"/>
      <w:r>
        <w:t>verwaldung</w:t>
      </w:r>
      <w:proofErr w:type="spellEnd"/>
      <w:r>
        <w:t xml:space="preserve"> </w:t>
      </w:r>
      <w:proofErr w:type="spellStart"/>
      <w:r>
        <w:t>verhayschen</w:t>
      </w:r>
      <w:proofErr w:type="spellEnd"/>
      <w:r>
        <w:t xml:space="preserve"> </w:t>
      </w:r>
      <w:proofErr w:type="spellStart"/>
      <w:r>
        <w:t>hett</w:t>
      </w:r>
      <w:proofErr w:type="spellEnd"/>
      <w:r>
        <w:t xml:space="preserve">) / </w:t>
      </w:r>
      <w:proofErr w:type="spellStart"/>
      <w:r>
        <w:t>hinwürff</w:t>
      </w:r>
      <w:proofErr w:type="spellEnd"/>
      <w:r>
        <w:t xml:space="preserve"> und </w:t>
      </w:r>
      <w:proofErr w:type="spellStart"/>
      <w:r>
        <w:t>abschwür</w:t>
      </w:r>
      <w:proofErr w:type="spellEnd"/>
      <w:r>
        <w:t xml:space="preserve">. soll ich dann die </w:t>
      </w:r>
      <w:proofErr w:type="spellStart"/>
      <w:r>
        <w:t>haylige</w:t>
      </w:r>
      <w:proofErr w:type="spellEnd"/>
      <w:r>
        <w:t xml:space="preserve"> </w:t>
      </w:r>
      <w:proofErr w:type="spellStart"/>
      <w:r>
        <w:t>geschrifft</w:t>
      </w:r>
      <w:proofErr w:type="spellEnd"/>
      <w:r>
        <w:t xml:space="preserve"> </w:t>
      </w:r>
      <w:proofErr w:type="spellStart"/>
      <w:r>
        <w:t>abschweren</w:t>
      </w:r>
      <w:proofErr w:type="spellEnd"/>
      <w:r>
        <w:t xml:space="preserve"> und </w:t>
      </w:r>
      <w:proofErr w:type="spellStart"/>
      <w:r>
        <w:t>verwerffen</w:t>
      </w:r>
      <w:proofErr w:type="spellEnd"/>
      <w:r>
        <w:t xml:space="preserve">. </w:t>
      </w:r>
    </w:p>
    <w:p w14:paraId="475FF9B7" w14:textId="77777777" w:rsidR="00463AA6" w:rsidRDefault="00463AA6" w:rsidP="00463AA6">
      <w:pPr>
        <w:pStyle w:val="StandardWeb"/>
      </w:pPr>
      <w:r>
        <w:t xml:space="preserve">Ich hab durch meine </w:t>
      </w:r>
      <w:proofErr w:type="spellStart"/>
      <w:r>
        <w:t>Gevatern</w:t>
      </w:r>
      <w:proofErr w:type="spellEnd"/>
      <w:r>
        <w:t xml:space="preserve"> oder </w:t>
      </w:r>
      <w:proofErr w:type="spellStart"/>
      <w:r>
        <w:t>Doten</w:t>
      </w:r>
      <w:proofErr w:type="spellEnd"/>
      <w:r>
        <w:t xml:space="preserve"> (so mich </w:t>
      </w:r>
      <w:proofErr w:type="spellStart"/>
      <w:r>
        <w:t>auß</w:t>
      </w:r>
      <w:proofErr w:type="spellEnd"/>
      <w:r>
        <w:t xml:space="preserve"> d’ </w:t>
      </w:r>
      <w:proofErr w:type="spellStart"/>
      <w:r>
        <w:t>tauff</w:t>
      </w:r>
      <w:proofErr w:type="spellEnd"/>
      <w:r>
        <w:t xml:space="preserve"> gehoben / als / </w:t>
      </w:r>
      <w:proofErr w:type="spellStart"/>
      <w:r>
        <w:t>unn</w:t>
      </w:r>
      <w:proofErr w:type="spellEnd"/>
      <w:r>
        <w:t xml:space="preserve"> </w:t>
      </w:r>
      <w:proofErr w:type="spellStart"/>
      <w:r>
        <w:t>eer</w:t>
      </w:r>
      <w:proofErr w:type="spellEnd"/>
      <w:r>
        <w:t xml:space="preserve"> ich </w:t>
      </w:r>
      <w:proofErr w:type="spellStart"/>
      <w:r>
        <w:t>getaufft</w:t>
      </w:r>
      <w:proofErr w:type="spellEnd"/>
      <w:r>
        <w:t xml:space="preserve"> ward) </w:t>
      </w:r>
      <w:proofErr w:type="spellStart"/>
      <w:r>
        <w:t>got</w:t>
      </w:r>
      <w:proofErr w:type="spellEnd"/>
      <w:r>
        <w:t xml:space="preserve"> </w:t>
      </w:r>
      <w:proofErr w:type="spellStart"/>
      <w:r>
        <w:t>unn</w:t>
      </w:r>
      <w:proofErr w:type="spellEnd"/>
      <w:r>
        <w:t xml:space="preserve"> Christlicher </w:t>
      </w:r>
      <w:proofErr w:type="spellStart"/>
      <w:r>
        <w:t>kirchen</w:t>
      </w:r>
      <w:proofErr w:type="spellEnd"/>
      <w:r>
        <w:t xml:space="preserve"> </w:t>
      </w:r>
      <w:proofErr w:type="spellStart"/>
      <w:r>
        <w:t>verhayschen</w:t>
      </w:r>
      <w:proofErr w:type="spellEnd"/>
      <w:r>
        <w:t xml:space="preserve"> / bey dem glauben zu bleiben / </w:t>
      </w:r>
      <w:proofErr w:type="spellStart"/>
      <w:r>
        <w:t>unn</w:t>
      </w:r>
      <w:proofErr w:type="spellEnd"/>
      <w:r>
        <w:t xml:space="preserve"> zu sterben. Nun ist der glaub </w:t>
      </w:r>
      <w:proofErr w:type="spellStart"/>
      <w:r>
        <w:t>inn</w:t>
      </w:r>
      <w:proofErr w:type="spellEnd"/>
      <w:r>
        <w:t xml:space="preserve"> der </w:t>
      </w:r>
      <w:proofErr w:type="spellStart"/>
      <w:r>
        <w:t>hailigen</w:t>
      </w:r>
      <w:proofErr w:type="spellEnd"/>
      <w:r>
        <w:t xml:space="preserve"> </w:t>
      </w:r>
      <w:proofErr w:type="spellStart"/>
      <w:r>
        <w:t>geschrifft</w:t>
      </w:r>
      <w:proofErr w:type="spellEnd"/>
      <w:r>
        <w:t xml:space="preserve"> / als </w:t>
      </w:r>
      <w:proofErr w:type="spellStart"/>
      <w:r>
        <w:t>inn</w:t>
      </w:r>
      <w:proofErr w:type="spellEnd"/>
      <w:r>
        <w:t xml:space="preserve"> </w:t>
      </w:r>
      <w:proofErr w:type="spellStart"/>
      <w:r>
        <w:t>ainem</w:t>
      </w:r>
      <w:proofErr w:type="spellEnd"/>
      <w:r>
        <w:t xml:space="preserve"> beschlossen garten behalten / wie kann ich dann on </w:t>
      </w:r>
      <w:proofErr w:type="spellStart"/>
      <w:r>
        <w:t>zerrüttung</w:t>
      </w:r>
      <w:proofErr w:type="spellEnd"/>
      <w:r>
        <w:t xml:space="preserve"> meines </w:t>
      </w:r>
      <w:proofErr w:type="spellStart"/>
      <w:r>
        <w:t>aydes</w:t>
      </w:r>
      <w:proofErr w:type="spellEnd"/>
      <w:r>
        <w:t xml:space="preserve"> und </w:t>
      </w:r>
      <w:proofErr w:type="spellStart"/>
      <w:r>
        <w:t>glaubens</w:t>
      </w:r>
      <w:proofErr w:type="spellEnd"/>
      <w:r>
        <w:t xml:space="preserve"> die </w:t>
      </w:r>
      <w:proofErr w:type="spellStart"/>
      <w:r>
        <w:t>schrifft</w:t>
      </w:r>
      <w:proofErr w:type="spellEnd"/>
      <w:r>
        <w:t xml:space="preserve"> </w:t>
      </w:r>
      <w:proofErr w:type="spellStart"/>
      <w:r>
        <w:t>widerruffen</w:t>
      </w:r>
      <w:proofErr w:type="spellEnd"/>
      <w:r>
        <w:t xml:space="preserve">. </w:t>
      </w:r>
    </w:p>
    <w:p w14:paraId="47FBBFF7" w14:textId="77777777" w:rsidR="00463AA6" w:rsidRDefault="00463AA6" w:rsidP="00463AA6">
      <w:pPr>
        <w:pStyle w:val="StandardWeb"/>
      </w:pPr>
      <w:r>
        <w:t xml:space="preserve">Ich </w:t>
      </w:r>
      <w:proofErr w:type="spellStart"/>
      <w:r>
        <w:t>geb</w:t>
      </w:r>
      <w:proofErr w:type="spellEnd"/>
      <w:r>
        <w:t xml:space="preserve"> </w:t>
      </w:r>
      <w:proofErr w:type="spellStart"/>
      <w:r>
        <w:t>eüch</w:t>
      </w:r>
      <w:proofErr w:type="spellEnd"/>
      <w:r>
        <w:t xml:space="preserve"> zuerkennen / daß ich auch </w:t>
      </w:r>
      <w:proofErr w:type="spellStart"/>
      <w:r>
        <w:t>inn</w:t>
      </w:r>
      <w:proofErr w:type="spellEnd"/>
      <w:r>
        <w:t xml:space="preserve"> </w:t>
      </w:r>
      <w:proofErr w:type="spellStart"/>
      <w:r>
        <w:t>zeiten</w:t>
      </w:r>
      <w:proofErr w:type="spellEnd"/>
      <w:r>
        <w:t xml:space="preserve"> meiner </w:t>
      </w:r>
      <w:proofErr w:type="spellStart"/>
      <w:r>
        <w:t>vernunfft</w:t>
      </w:r>
      <w:proofErr w:type="spellEnd"/>
      <w:r>
        <w:t xml:space="preserve"> mich </w:t>
      </w:r>
      <w:proofErr w:type="spellStart"/>
      <w:r>
        <w:t>vil</w:t>
      </w:r>
      <w:proofErr w:type="spellEnd"/>
      <w:r>
        <w:t xml:space="preserve"> </w:t>
      </w:r>
      <w:proofErr w:type="spellStart"/>
      <w:r>
        <w:t>mals</w:t>
      </w:r>
      <w:proofErr w:type="spellEnd"/>
      <w:r>
        <w:t xml:space="preserve"> d’ </w:t>
      </w:r>
      <w:proofErr w:type="spellStart"/>
      <w:r>
        <w:t>hailigen</w:t>
      </w:r>
      <w:proofErr w:type="spellEnd"/>
      <w:r>
        <w:t xml:space="preserve"> </w:t>
      </w:r>
      <w:proofErr w:type="spellStart"/>
      <w:r>
        <w:t>gschrifft</w:t>
      </w:r>
      <w:proofErr w:type="spellEnd"/>
      <w:r>
        <w:t xml:space="preserve"> hab mit </w:t>
      </w:r>
      <w:proofErr w:type="spellStart"/>
      <w:r>
        <w:t>ayden</w:t>
      </w:r>
      <w:proofErr w:type="spellEnd"/>
      <w:r>
        <w:t xml:space="preserve"> </w:t>
      </w:r>
      <w:proofErr w:type="spellStart"/>
      <w:r>
        <w:t>verpunden</w:t>
      </w:r>
      <w:proofErr w:type="spellEnd"/>
      <w:r>
        <w:t xml:space="preserve"> / von </w:t>
      </w:r>
      <w:proofErr w:type="spellStart"/>
      <w:r>
        <w:t>ir</w:t>
      </w:r>
      <w:proofErr w:type="spellEnd"/>
      <w:r>
        <w:t xml:space="preserve"> </w:t>
      </w:r>
      <w:proofErr w:type="spellStart"/>
      <w:r>
        <w:t>nit</w:t>
      </w:r>
      <w:proofErr w:type="spellEnd"/>
      <w:r>
        <w:t xml:space="preserve"> </w:t>
      </w:r>
      <w:proofErr w:type="spellStart"/>
      <w:r>
        <w:t>zutretten</w:t>
      </w:r>
      <w:proofErr w:type="spellEnd"/>
      <w:r>
        <w:t xml:space="preserve">. Soll ich nun die </w:t>
      </w:r>
      <w:proofErr w:type="spellStart"/>
      <w:r>
        <w:t>artickel</w:t>
      </w:r>
      <w:proofErr w:type="spellEnd"/>
      <w:r>
        <w:t xml:space="preserve"> </w:t>
      </w:r>
      <w:proofErr w:type="spellStart"/>
      <w:r>
        <w:t>verlaugnen</w:t>
      </w:r>
      <w:proofErr w:type="spellEnd"/>
      <w:r>
        <w:t xml:space="preserve"> die der </w:t>
      </w:r>
      <w:proofErr w:type="spellStart"/>
      <w:r>
        <w:t>ungelert</w:t>
      </w:r>
      <w:proofErr w:type="spellEnd"/>
      <w:r>
        <w:t xml:space="preserve"> Bapst </w:t>
      </w:r>
      <w:proofErr w:type="spellStart"/>
      <w:r>
        <w:t>verdampt</w:t>
      </w:r>
      <w:proofErr w:type="spellEnd"/>
      <w:r>
        <w:t xml:space="preserve"> </w:t>
      </w:r>
      <w:proofErr w:type="spellStart"/>
      <w:r>
        <w:t>hatt</w:t>
      </w:r>
      <w:proofErr w:type="spellEnd"/>
      <w:r>
        <w:t xml:space="preserve"> / </w:t>
      </w:r>
      <w:proofErr w:type="spellStart"/>
      <w:r>
        <w:t>unn</w:t>
      </w:r>
      <w:proofErr w:type="spellEnd"/>
      <w:r>
        <w:t xml:space="preserve"> ich </w:t>
      </w:r>
      <w:proofErr w:type="spellStart"/>
      <w:r>
        <w:t>waiß</w:t>
      </w:r>
      <w:proofErr w:type="spellEnd"/>
      <w:r>
        <w:t xml:space="preserve"> / daß </w:t>
      </w:r>
      <w:proofErr w:type="spellStart"/>
      <w:r>
        <w:t>sy</w:t>
      </w:r>
      <w:proofErr w:type="spellEnd"/>
      <w:r>
        <w:t xml:space="preserve"> </w:t>
      </w:r>
      <w:proofErr w:type="spellStart"/>
      <w:r>
        <w:t>inn</w:t>
      </w:r>
      <w:proofErr w:type="spellEnd"/>
      <w:r>
        <w:t xml:space="preserve"> der </w:t>
      </w:r>
      <w:proofErr w:type="spellStart"/>
      <w:r>
        <w:t>Biblien</w:t>
      </w:r>
      <w:proofErr w:type="spellEnd"/>
      <w:r>
        <w:t xml:space="preserve"> </w:t>
      </w:r>
      <w:proofErr w:type="spellStart"/>
      <w:r>
        <w:t>gegründt</w:t>
      </w:r>
      <w:proofErr w:type="spellEnd"/>
      <w:r>
        <w:t xml:space="preserve"> / </w:t>
      </w:r>
      <w:proofErr w:type="spellStart"/>
      <w:r>
        <w:t>ia</w:t>
      </w:r>
      <w:proofErr w:type="spellEnd"/>
      <w:r>
        <w:t xml:space="preserve"> dar zu das ich </w:t>
      </w:r>
      <w:proofErr w:type="spellStart"/>
      <w:r>
        <w:t>etlich</w:t>
      </w:r>
      <w:proofErr w:type="spellEnd"/>
      <w:r>
        <w:t xml:space="preserve"> mit worten und </w:t>
      </w:r>
      <w:proofErr w:type="spellStart"/>
      <w:r>
        <w:t>sententzen</w:t>
      </w:r>
      <w:proofErr w:type="spellEnd"/>
      <w:r>
        <w:t xml:space="preserve"> / </w:t>
      </w:r>
      <w:proofErr w:type="spellStart"/>
      <w:r>
        <w:t>unn</w:t>
      </w:r>
      <w:proofErr w:type="spellEnd"/>
      <w:r>
        <w:t xml:space="preserve"> fingern </w:t>
      </w:r>
      <w:proofErr w:type="spellStart"/>
      <w:r>
        <w:t>deütten</w:t>
      </w:r>
      <w:proofErr w:type="spellEnd"/>
      <w:r>
        <w:t xml:space="preserve"> kann: </w:t>
      </w:r>
      <w:proofErr w:type="spellStart"/>
      <w:r>
        <w:t>Warumb</w:t>
      </w:r>
      <w:proofErr w:type="spellEnd"/>
      <w:r>
        <w:t xml:space="preserve"> </w:t>
      </w:r>
      <w:proofErr w:type="spellStart"/>
      <w:r>
        <w:t>müget</w:t>
      </w:r>
      <w:proofErr w:type="spellEnd"/>
      <w:r>
        <w:t xml:space="preserve"> </w:t>
      </w:r>
      <w:proofErr w:type="spellStart"/>
      <w:r>
        <w:t>ir</w:t>
      </w:r>
      <w:proofErr w:type="spellEnd"/>
      <w:r>
        <w:t xml:space="preserve"> </w:t>
      </w:r>
      <w:proofErr w:type="spellStart"/>
      <w:r>
        <w:t>begern</w:t>
      </w:r>
      <w:proofErr w:type="spellEnd"/>
      <w:r>
        <w:t xml:space="preserve"> (daß ich mich doch </w:t>
      </w:r>
      <w:proofErr w:type="spellStart"/>
      <w:r>
        <w:t>nitt</w:t>
      </w:r>
      <w:proofErr w:type="spellEnd"/>
      <w:r>
        <w:t xml:space="preserve"> versehe) daß ich (mir zu ewiger </w:t>
      </w:r>
      <w:proofErr w:type="spellStart"/>
      <w:r>
        <w:t>verreterischer</w:t>
      </w:r>
      <w:proofErr w:type="spellEnd"/>
      <w:r>
        <w:t xml:space="preserve"> </w:t>
      </w:r>
      <w:proofErr w:type="spellStart"/>
      <w:r>
        <w:t>schand</w:t>
      </w:r>
      <w:proofErr w:type="spellEnd"/>
      <w:r>
        <w:t xml:space="preserve"> und schaden) die selbe </w:t>
      </w:r>
      <w:proofErr w:type="spellStart"/>
      <w:r>
        <w:t>verlaugnen</w:t>
      </w:r>
      <w:proofErr w:type="spellEnd"/>
      <w:r>
        <w:t xml:space="preserve"> / </w:t>
      </w:r>
      <w:proofErr w:type="spellStart"/>
      <w:r>
        <w:t>unnd</w:t>
      </w:r>
      <w:proofErr w:type="spellEnd"/>
      <w:r>
        <w:t xml:space="preserve"> mein </w:t>
      </w:r>
      <w:proofErr w:type="spellStart"/>
      <w:r>
        <w:t>vil</w:t>
      </w:r>
      <w:proofErr w:type="spellEnd"/>
      <w:r>
        <w:t xml:space="preserve"> </w:t>
      </w:r>
      <w:proofErr w:type="spellStart"/>
      <w:r>
        <w:t>gelübd</w:t>
      </w:r>
      <w:proofErr w:type="spellEnd"/>
      <w:r>
        <w:t xml:space="preserve"> und </w:t>
      </w:r>
      <w:proofErr w:type="spellStart"/>
      <w:r>
        <w:t>ayde</w:t>
      </w:r>
      <w:proofErr w:type="spellEnd"/>
      <w:r>
        <w:t xml:space="preserve"> zerbrechen </w:t>
      </w:r>
      <w:proofErr w:type="spellStart"/>
      <w:r>
        <w:t>solt</w:t>
      </w:r>
      <w:proofErr w:type="spellEnd"/>
      <w:r>
        <w:t xml:space="preserve">: Ich wer </w:t>
      </w:r>
      <w:proofErr w:type="spellStart"/>
      <w:r>
        <w:t>inn</w:t>
      </w:r>
      <w:proofErr w:type="spellEnd"/>
      <w:r>
        <w:t xml:space="preserve"> allem rechten </w:t>
      </w:r>
      <w:proofErr w:type="spellStart"/>
      <w:r>
        <w:t>ain</w:t>
      </w:r>
      <w:proofErr w:type="spellEnd"/>
      <w:r>
        <w:t xml:space="preserve"> </w:t>
      </w:r>
      <w:proofErr w:type="spellStart"/>
      <w:r>
        <w:t>boeßwicht</w:t>
      </w:r>
      <w:proofErr w:type="spellEnd"/>
      <w:r>
        <w:t xml:space="preserve"> / </w:t>
      </w:r>
      <w:proofErr w:type="spellStart"/>
      <w:r>
        <w:t>unnd</w:t>
      </w:r>
      <w:proofErr w:type="spellEnd"/>
      <w:r>
        <w:t xml:space="preserve"> </w:t>
      </w:r>
      <w:proofErr w:type="spellStart"/>
      <w:r>
        <w:t>lanndflüchtiger</w:t>
      </w:r>
      <w:proofErr w:type="spellEnd"/>
      <w:r>
        <w:t xml:space="preserve"> </w:t>
      </w:r>
      <w:proofErr w:type="spellStart"/>
      <w:r>
        <w:t>schalck</w:t>
      </w:r>
      <w:proofErr w:type="spellEnd"/>
      <w:r>
        <w:t xml:space="preserve"> / so </w:t>
      </w:r>
      <w:proofErr w:type="spellStart"/>
      <w:r>
        <w:t>werent</w:t>
      </w:r>
      <w:proofErr w:type="spellEnd"/>
      <w:r>
        <w:t xml:space="preserve"> </w:t>
      </w:r>
      <w:proofErr w:type="spellStart"/>
      <w:r>
        <w:t>ir</w:t>
      </w:r>
      <w:proofErr w:type="spellEnd"/>
      <w:r>
        <w:t xml:space="preserve"> unredlichen </w:t>
      </w:r>
      <w:proofErr w:type="spellStart"/>
      <w:r>
        <w:t>frewndt</w:t>
      </w:r>
      <w:proofErr w:type="spellEnd"/>
      <w:r>
        <w:t xml:space="preserve"> / wann </w:t>
      </w:r>
      <w:proofErr w:type="spellStart"/>
      <w:r>
        <w:t>ir</w:t>
      </w:r>
      <w:proofErr w:type="spellEnd"/>
      <w:r>
        <w:t xml:space="preserve"> von mir </w:t>
      </w:r>
      <w:proofErr w:type="spellStart"/>
      <w:r>
        <w:t>gesynnen</w:t>
      </w:r>
      <w:proofErr w:type="spellEnd"/>
      <w:r>
        <w:t xml:space="preserve"> </w:t>
      </w:r>
      <w:proofErr w:type="spellStart"/>
      <w:r>
        <w:t>dürffennt</w:t>
      </w:r>
      <w:proofErr w:type="spellEnd"/>
      <w:r>
        <w:t xml:space="preserve"> / daß ich </w:t>
      </w:r>
      <w:proofErr w:type="spellStart"/>
      <w:r>
        <w:t>nit</w:t>
      </w:r>
      <w:proofErr w:type="spellEnd"/>
      <w:r>
        <w:t xml:space="preserve"> </w:t>
      </w:r>
      <w:proofErr w:type="spellStart"/>
      <w:r>
        <w:t>fewr</w:t>
      </w:r>
      <w:proofErr w:type="spellEnd"/>
      <w:r>
        <w:t xml:space="preserve"> </w:t>
      </w:r>
      <w:proofErr w:type="spellStart"/>
      <w:r>
        <w:t>unnd</w:t>
      </w:r>
      <w:proofErr w:type="spellEnd"/>
      <w:r>
        <w:t xml:space="preserve"> </w:t>
      </w:r>
      <w:proofErr w:type="spellStart"/>
      <w:r>
        <w:t>zangen</w:t>
      </w:r>
      <w:proofErr w:type="spellEnd"/>
      <w:r>
        <w:t xml:space="preserve"> </w:t>
      </w:r>
      <w:proofErr w:type="spellStart"/>
      <w:r>
        <w:t>leyden</w:t>
      </w:r>
      <w:proofErr w:type="spellEnd"/>
      <w:r>
        <w:t xml:space="preserve"> </w:t>
      </w:r>
      <w:proofErr w:type="spellStart"/>
      <w:r>
        <w:t>solt</w:t>
      </w:r>
      <w:proofErr w:type="spellEnd"/>
      <w:r>
        <w:t xml:space="preserve">. Ich will </w:t>
      </w:r>
      <w:proofErr w:type="spellStart"/>
      <w:r>
        <w:t>kayn</w:t>
      </w:r>
      <w:proofErr w:type="spellEnd"/>
      <w:r>
        <w:t xml:space="preserve"> </w:t>
      </w:r>
      <w:proofErr w:type="spellStart"/>
      <w:r>
        <w:t>warhayt</w:t>
      </w:r>
      <w:proofErr w:type="spellEnd"/>
      <w:r>
        <w:t xml:space="preserve"> </w:t>
      </w:r>
      <w:proofErr w:type="spellStart"/>
      <w:r>
        <w:t>vernainen</w:t>
      </w:r>
      <w:proofErr w:type="spellEnd"/>
      <w:r>
        <w:t xml:space="preserve"> / sonderlich der ich </w:t>
      </w:r>
      <w:proofErr w:type="spellStart"/>
      <w:r>
        <w:t>veraydet</w:t>
      </w:r>
      <w:proofErr w:type="spellEnd"/>
      <w:r>
        <w:t xml:space="preserve"> bin / ob alle </w:t>
      </w:r>
      <w:proofErr w:type="spellStart"/>
      <w:r>
        <w:t>teüffel</w:t>
      </w:r>
      <w:proofErr w:type="spellEnd"/>
      <w:r>
        <w:t xml:space="preserve"> mit dem Bapst wider mich </w:t>
      </w:r>
      <w:proofErr w:type="spellStart"/>
      <w:r>
        <w:t>kemen</w:t>
      </w:r>
      <w:proofErr w:type="spellEnd"/>
      <w:r>
        <w:t xml:space="preserve"> / dar zu würd mir </w:t>
      </w:r>
      <w:proofErr w:type="spellStart"/>
      <w:r>
        <w:t>gott</w:t>
      </w:r>
      <w:proofErr w:type="spellEnd"/>
      <w:r>
        <w:t xml:space="preserve"> </w:t>
      </w:r>
      <w:proofErr w:type="spellStart"/>
      <w:r>
        <w:t>wol</w:t>
      </w:r>
      <w:proofErr w:type="spellEnd"/>
      <w:r>
        <w:t xml:space="preserve"> </w:t>
      </w:r>
      <w:proofErr w:type="spellStart"/>
      <w:r>
        <w:t>helffen</w:t>
      </w:r>
      <w:proofErr w:type="spellEnd"/>
      <w:r>
        <w:t xml:space="preserve">: </w:t>
      </w:r>
    </w:p>
    <w:p w14:paraId="20004272" w14:textId="77777777" w:rsidR="00463AA6" w:rsidRDefault="00463AA6" w:rsidP="00463AA6">
      <w:pPr>
        <w:pStyle w:val="StandardWeb"/>
      </w:pPr>
      <w:r>
        <w:t xml:space="preserve">Ja </w:t>
      </w:r>
      <w:proofErr w:type="spellStart"/>
      <w:r>
        <w:t>moecht</w:t>
      </w:r>
      <w:proofErr w:type="spellEnd"/>
      <w:r>
        <w:t xml:space="preserve"> </w:t>
      </w:r>
      <w:proofErr w:type="spellStart"/>
      <w:r>
        <w:t>yemands</w:t>
      </w:r>
      <w:proofErr w:type="spellEnd"/>
      <w:r>
        <w:t xml:space="preserve"> sagen / der Bapst </w:t>
      </w:r>
      <w:proofErr w:type="spellStart"/>
      <w:r>
        <w:t>versteet</w:t>
      </w:r>
      <w:proofErr w:type="spellEnd"/>
      <w:r>
        <w:t xml:space="preserve"> die </w:t>
      </w:r>
      <w:proofErr w:type="spellStart"/>
      <w:r>
        <w:t>Biblien</w:t>
      </w:r>
      <w:proofErr w:type="spellEnd"/>
      <w:r>
        <w:t xml:space="preserve"> auch </w:t>
      </w:r>
      <w:proofErr w:type="spellStart"/>
      <w:r>
        <w:t>wol</w:t>
      </w:r>
      <w:proofErr w:type="spellEnd"/>
      <w:r>
        <w:t xml:space="preserve"> / aber du hast </w:t>
      </w:r>
      <w:proofErr w:type="spellStart"/>
      <w:r>
        <w:t>ain</w:t>
      </w:r>
      <w:proofErr w:type="spellEnd"/>
      <w:r>
        <w:t xml:space="preserve"> dollen </w:t>
      </w:r>
      <w:proofErr w:type="spellStart"/>
      <w:r>
        <w:t>stoltzen</w:t>
      </w:r>
      <w:proofErr w:type="spellEnd"/>
      <w:r>
        <w:t xml:space="preserve"> </w:t>
      </w:r>
      <w:proofErr w:type="spellStart"/>
      <w:r>
        <w:t>verstanndt</w:t>
      </w:r>
      <w:proofErr w:type="spellEnd"/>
      <w:r>
        <w:t xml:space="preserve"> / dar zu </w:t>
      </w:r>
      <w:proofErr w:type="spellStart"/>
      <w:r>
        <w:t>antwort</w:t>
      </w:r>
      <w:proofErr w:type="spellEnd"/>
      <w:r>
        <w:t xml:space="preserve"> / Lieber </w:t>
      </w:r>
      <w:proofErr w:type="spellStart"/>
      <w:r>
        <w:t>freünd</w:t>
      </w:r>
      <w:proofErr w:type="spellEnd"/>
      <w:r>
        <w:t xml:space="preserve"> ich hab den </w:t>
      </w:r>
      <w:proofErr w:type="spellStart"/>
      <w:r>
        <w:t>text</w:t>
      </w:r>
      <w:proofErr w:type="spellEnd"/>
      <w:r>
        <w:t xml:space="preserve"> der </w:t>
      </w:r>
      <w:proofErr w:type="spellStart"/>
      <w:r>
        <w:t>hayligen</w:t>
      </w:r>
      <w:proofErr w:type="spellEnd"/>
      <w:r>
        <w:t xml:space="preserve"> </w:t>
      </w:r>
      <w:proofErr w:type="spellStart"/>
      <w:r>
        <w:t>Biblien</w:t>
      </w:r>
      <w:proofErr w:type="spellEnd"/>
      <w:r>
        <w:t xml:space="preserve"> die klar </w:t>
      </w:r>
      <w:proofErr w:type="spellStart"/>
      <w:r>
        <w:t>seind</w:t>
      </w:r>
      <w:proofErr w:type="spellEnd"/>
      <w:r>
        <w:t xml:space="preserve"> / </w:t>
      </w:r>
      <w:proofErr w:type="spellStart"/>
      <w:r>
        <w:t>unn</w:t>
      </w:r>
      <w:proofErr w:type="spellEnd"/>
      <w:r>
        <w:t xml:space="preserve"> mag sie </w:t>
      </w:r>
      <w:proofErr w:type="spellStart"/>
      <w:r>
        <w:t>nit</w:t>
      </w:r>
      <w:proofErr w:type="spellEnd"/>
      <w:r>
        <w:t xml:space="preserve"> </w:t>
      </w:r>
      <w:proofErr w:type="spellStart"/>
      <w:r>
        <w:t>allain</w:t>
      </w:r>
      <w:proofErr w:type="spellEnd"/>
      <w:r>
        <w:t xml:space="preserve"> </w:t>
      </w:r>
      <w:proofErr w:type="spellStart"/>
      <w:r>
        <w:t>aingelerter</w:t>
      </w:r>
      <w:proofErr w:type="spellEnd"/>
      <w:r>
        <w:t xml:space="preserve"> / </w:t>
      </w:r>
      <w:proofErr w:type="spellStart"/>
      <w:r>
        <w:t>sonder</w:t>
      </w:r>
      <w:proofErr w:type="spellEnd"/>
      <w:r>
        <w:t xml:space="preserve"> auch </w:t>
      </w:r>
      <w:proofErr w:type="spellStart"/>
      <w:r>
        <w:t>ain</w:t>
      </w:r>
      <w:proofErr w:type="spellEnd"/>
      <w:r>
        <w:t xml:space="preserve"> </w:t>
      </w:r>
      <w:proofErr w:type="spellStart"/>
      <w:r>
        <w:t>lay</w:t>
      </w:r>
      <w:proofErr w:type="spellEnd"/>
      <w:r>
        <w:t xml:space="preserve"> der </w:t>
      </w:r>
      <w:proofErr w:type="spellStart"/>
      <w:r>
        <w:t>sy</w:t>
      </w:r>
      <w:proofErr w:type="spellEnd"/>
      <w:r>
        <w:t xml:space="preserve"> </w:t>
      </w:r>
      <w:proofErr w:type="spellStart"/>
      <w:r>
        <w:t>hoeret</w:t>
      </w:r>
      <w:proofErr w:type="spellEnd"/>
      <w:r>
        <w:t xml:space="preserve"> lesen </w:t>
      </w:r>
      <w:proofErr w:type="spellStart"/>
      <w:r>
        <w:t>vernemen</w:t>
      </w:r>
      <w:proofErr w:type="spellEnd"/>
      <w:r>
        <w:t xml:space="preserve">. So hab ich auch zu </w:t>
      </w:r>
      <w:proofErr w:type="spellStart"/>
      <w:r>
        <w:t>Leyptzigk</w:t>
      </w:r>
      <w:proofErr w:type="spellEnd"/>
      <w:r>
        <w:t xml:space="preserve"> </w:t>
      </w:r>
      <w:proofErr w:type="spellStart"/>
      <w:r>
        <w:t>gemainlich</w:t>
      </w:r>
      <w:proofErr w:type="spellEnd"/>
      <w:r>
        <w:t xml:space="preserve"> mein </w:t>
      </w:r>
      <w:proofErr w:type="spellStart"/>
      <w:r>
        <w:t>antwurt</w:t>
      </w:r>
      <w:proofErr w:type="spellEnd"/>
      <w:r>
        <w:t xml:space="preserve"> und </w:t>
      </w:r>
      <w:proofErr w:type="spellStart"/>
      <w:r>
        <w:t>argument</w:t>
      </w:r>
      <w:proofErr w:type="spellEnd"/>
      <w:r>
        <w:t xml:space="preserve"> </w:t>
      </w:r>
      <w:proofErr w:type="spellStart"/>
      <w:r>
        <w:t>auß</w:t>
      </w:r>
      <w:proofErr w:type="spellEnd"/>
      <w:r>
        <w:t xml:space="preserve"> der </w:t>
      </w:r>
      <w:proofErr w:type="spellStart"/>
      <w:r>
        <w:t>Biblien</w:t>
      </w:r>
      <w:proofErr w:type="spellEnd"/>
      <w:r>
        <w:t xml:space="preserve"> </w:t>
      </w:r>
      <w:proofErr w:type="spellStart"/>
      <w:r>
        <w:t>unn</w:t>
      </w:r>
      <w:proofErr w:type="spellEnd"/>
      <w:r>
        <w:t xml:space="preserve"> </w:t>
      </w:r>
      <w:proofErr w:type="spellStart"/>
      <w:r>
        <w:t>auß</w:t>
      </w:r>
      <w:proofErr w:type="spellEnd"/>
      <w:r>
        <w:t xml:space="preserve"> den </w:t>
      </w:r>
      <w:proofErr w:type="spellStart"/>
      <w:r>
        <w:t>biechern</w:t>
      </w:r>
      <w:proofErr w:type="spellEnd"/>
      <w:r>
        <w:t xml:space="preserve"> </w:t>
      </w:r>
      <w:proofErr w:type="spellStart"/>
      <w:r>
        <w:t>Augistini</w:t>
      </w:r>
      <w:proofErr w:type="spellEnd"/>
      <w:r>
        <w:t xml:space="preserve"> / </w:t>
      </w:r>
      <w:proofErr w:type="spellStart"/>
      <w:r>
        <w:t>Hyeronimi</w:t>
      </w:r>
      <w:proofErr w:type="spellEnd"/>
      <w:r>
        <w:t xml:space="preserve"> / </w:t>
      </w:r>
      <w:proofErr w:type="spellStart"/>
      <w:r>
        <w:t>Ambrosij</w:t>
      </w:r>
      <w:proofErr w:type="spellEnd"/>
      <w:r>
        <w:t xml:space="preserve"> / </w:t>
      </w:r>
      <w:proofErr w:type="spellStart"/>
      <w:r>
        <w:t>Bernhardi</w:t>
      </w:r>
      <w:proofErr w:type="spellEnd"/>
      <w:r>
        <w:t xml:space="preserve"> / </w:t>
      </w:r>
      <w:proofErr w:type="spellStart"/>
      <w:r>
        <w:t>Gregorij</w:t>
      </w:r>
      <w:proofErr w:type="spellEnd"/>
      <w:r>
        <w:t xml:space="preserve"> / Cipriani / </w:t>
      </w:r>
      <w:proofErr w:type="spellStart"/>
      <w:r>
        <w:t>Cirilli</w:t>
      </w:r>
      <w:proofErr w:type="spellEnd"/>
      <w:r>
        <w:t xml:space="preserve"> / und andern gelesen / alle </w:t>
      </w:r>
      <w:proofErr w:type="spellStart"/>
      <w:r>
        <w:t>verdechtickait</w:t>
      </w:r>
      <w:proofErr w:type="spellEnd"/>
      <w:r>
        <w:t xml:space="preserve"> der </w:t>
      </w:r>
      <w:proofErr w:type="spellStart"/>
      <w:r>
        <w:t>ketzerey</w:t>
      </w:r>
      <w:proofErr w:type="spellEnd"/>
      <w:r>
        <w:t xml:space="preserve"> von mir zuschieben / </w:t>
      </w:r>
      <w:proofErr w:type="spellStart"/>
      <w:r>
        <w:t>zufliehen</w:t>
      </w:r>
      <w:proofErr w:type="spellEnd"/>
      <w:r>
        <w:t xml:space="preserve"> / </w:t>
      </w:r>
      <w:proofErr w:type="spellStart"/>
      <w:r>
        <w:t>unn</w:t>
      </w:r>
      <w:proofErr w:type="spellEnd"/>
      <w:r>
        <w:t xml:space="preserve"> ab zuwenden. Das </w:t>
      </w:r>
      <w:proofErr w:type="spellStart"/>
      <w:r>
        <w:t>werffen</w:t>
      </w:r>
      <w:proofErr w:type="spellEnd"/>
      <w:r>
        <w:t xml:space="preserve"> mir meine feinde zuschanden für / wie </w:t>
      </w:r>
      <w:proofErr w:type="spellStart"/>
      <w:r>
        <w:t>wol</w:t>
      </w:r>
      <w:proofErr w:type="spellEnd"/>
      <w:r>
        <w:t xml:space="preserve"> </w:t>
      </w:r>
      <w:proofErr w:type="spellStart"/>
      <w:r>
        <w:t>ichs</w:t>
      </w:r>
      <w:proofErr w:type="spellEnd"/>
      <w:r>
        <w:t xml:space="preserve"> meiner </w:t>
      </w:r>
      <w:proofErr w:type="spellStart"/>
      <w:r>
        <w:t>eer</w:t>
      </w:r>
      <w:proofErr w:type="spellEnd"/>
      <w:r>
        <w:t xml:space="preserve"> zu gut gethan / </w:t>
      </w:r>
      <w:proofErr w:type="spellStart"/>
      <w:r>
        <w:t>unn</w:t>
      </w:r>
      <w:proofErr w:type="spellEnd"/>
      <w:r>
        <w:t xml:space="preserve"> das </w:t>
      </w:r>
      <w:proofErr w:type="spellStart"/>
      <w:r>
        <w:t>zufürkommen</w:t>
      </w:r>
      <w:proofErr w:type="spellEnd"/>
      <w:r>
        <w:t xml:space="preserve"> / das mir </w:t>
      </w:r>
      <w:proofErr w:type="spellStart"/>
      <w:r>
        <w:t>yetzt</w:t>
      </w:r>
      <w:proofErr w:type="spellEnd"/>
      <w:r>
        <w:t xml:space="preserve"> begegnet / damit </w:t>
      </w:r>
      <w:proofErr w:type="spellStart"/>
      <w:r>
        <w:t>kayner</w:t>
      </w:r>
      <w:proofErr w:type="spellEnd"/>
      <w:r>
        <w:t xml:space="preserve"> sprechen </w:t>
      </w:r>
      <w:proofErr w:type="spellStart"/>
      <w:r>
        <w:t>moecht</w:t>
      </w:r>
      <w:proofErr w:type="spellEnd"/>
      <w:r>
        <w:t xml:space="preserve"> / er </w:t>
      </w:r>
      <w:proofErr w:type="spellStart"/>
      <w:r>
        <w:t>versteet</w:t>
      </w:r>
      <w:proofErr w:type="spellEnd"/>
      <w:r>
        <w:t xml:space="preserve"> die </w:t>
      </w:r>
      <w:proofErr w:type="spellStart"/>
      <w:r>
        <w:t>schrifft</w:t>
      </w:r>
      <w:proofErr w:type="spellEnd"/>
      <w:r>
        <w:t xml:space="preserve"> nach seinem </w:t>
      </w:r>
      <w:proofErr w:type="spellStart"/>
      <w:r>
        <w:t>aygen</w:t>
      </w:r>
      <w:proofErr w:type="spellEnd"/>
      <w:r>
        <w:t xml:space="preserve"> </w:t>
      </w:r>
      <w:proofErr w:type="spellStart"/>
      <w:r>
        <w:t>hirn</w:t>
      </w:r>
      <w:proofErr w:type="spellEnd"/>
      <w:r>
        <w:t xml:space="preserve"> </w:t>
      </w:r>
      <w:proofErr w:type="spellStart"/>
      <w:r>
        <w:t>unn</w:t>
      </w:r>
      <w:proofErr w:type="spellEnd"/>
      <w:r>
        <w:t xml:space="preserve"> </w:t>
      </w:r>
      <w:proofErr w:type="spellStart"/>
      <w:r>
        <w:t>kopff</w:t>
      </w:r>
      <w:proofErr w:type="spellEnd"/>
      <w:r>
        <w:t xml:space="preserve"> / und daß mich der Bapst </w:t>
      </w:r>
      <w:proofErr w:type="spellStart"/>
      <w:r>
        <w:t>nit</w:t>
      </w:r>
      <w:proofErr w:type="spellEnd"/>
      <w:r>
        <w:t xml:space="preserve"> </w:t>
      </w:r>
      <w:proofErr w:type="spellStart"/>
      <w:r>
        <w:t>künd</w:t>
      </w:r>
      <w:proofErr w:type="spellEnd"/>
      <w:r>
        <w:t xml:space="preserve"> als </w:t>
      </w:r>
      <w:proofErr w:type="spellStart"/>
      <w:r>
        <w:t>ain</w:t>
      </w:r>
      <w:proofErr w:type="spellEnd"/>
      <w:r>
        <w:t xml:space="preserve"> </w:t>
      </w:r>
      <w:proofErr w:type="spellStart"/>
      <w:r>
        <w:t>ketzer</w:t>
      </w:r>
      <w:proofErr w:type="spellEnd"/>
      <w:r>
        <w:t xml:space="preserve"> </w:t>
      </w:r>
      <w:proofErr w:type="spellStart"/>
      <w:r>
        <w:t>verdamnen</w:t>
      </w:r>
      <w:proofErr w:type="spellEnd"/>
      <w:r>
        <w:t xml:space="preserve"> / er verdamm dann auch die </w:t>
      </w:r>
      <w:proofErr w:type="spellStart"/>
      <w:r>
        <w:t>sewlen</w:t>
      </w:r>
      <w:proofErr w:type="spellEnd"/>
      <w:r>
        <w:t xml:space="preserve"> Christlicher </w:t>
      </w:r>
      <w:proofErr w:type="spellStart"/>
      <w:r>
        <w:t>kirchen</w:t>
      </w:r>
      <w:proofErr w:type="spellEnd"/>
      <w:r>
        <w:t xml:space="preserve"> / so ich </w:t>
      </w:r>
      <w:proofErr w:type="spellStart"/>
      <w:r>
        <w:t>yetzt</w:t>
      </w:r>
      <w:proofErr w:type="spellEnd"/>
      <w:r>
        <w:t xml:space="preserve"> </w:t>
      </w:r>
      <w:proofErr w:type="spellStart"/>
      <w:r>
        <w:t>vermelt</w:t>
      </w:r>
      <w:proofErr w:type="spellEnd"/>
      <w:r>
        <w:t xml:space="preserve"> hab. Aber wie </w:t>
      </w:r>
      <w:proofErr w:type="spellStart"/>
      <w:r>
        <w:t>ir</w:t>
      </w:r>
      <w:proofErr w:type="spellEnd"/>
      <w:r>
        <w:t xml:space="preserve"> </w:t>
      </w:r>
      <w:proofErr w:type="spellStart"/>
      <w:r>
        <w:t>vermercken</w:t>
      </w:r>
      <w:proofErr w:type="spellEnd"/>
      <w:r>
        <w:t xml:space="preserve"> werdet / der </w:t>
      </w:r>
      <w:proofErr w:type="spellStart"/>
      <w:r>
        <w:t>grymmig</w:t>
      </w:r>
      <w:proofErr w:type="spellEnd"/>
      <w:r>
        <w:t xml:space="preserve"> </w:t>
      </w:r>
      <w:proofErr w:type="spellStart"/>
      <w:r>
        <w:t>wiieterich</w:t>
      </w:r>
      <w:proofErr w:type="spellEnd"/>
      <w:r>
        <w:t xml:space="preserve"> Leo der Bapst </w:t>
      </w:r>
      <w:proofErr w:type="spellStart"/>
      <w:r>
        <w:t>hatt</w:t>
      </w:r>
      <w:proofErr w:type="spellEnd"/>
      <w:r>
        <w:t xml:space="preserve"> doch der keins </w:t>
      </w:r>
      <w:proofErr w:type="spellStart"/>
      <w:r>
        <w:t>angsehen</w:t>
      </w:r>
      <w:proofErr w:type="spellEnd"/>
      <w:r>
        <w:t xml:space="preserve"> / </w:t>
      </w:r>
      <w:proofErr w:type="spellStart"/>
      <w:r>
        <w:t>unn</w:t>
      </w:r>
      <w:proofErr w:type="spellEnd"/>
      <w:r>
        <w:t xml:space="preserve"> will mich wider </w:t>
      </w:r>
      <w:proofErr w:type="spellStart"/>
      <w:r>
        <w:t>got</w:t>
      </w:r>
      <w:proofErr w:type="spellEnd"/>
      <w:r>
        <w:t xml:space="preserve"> / recht / </w:t>
      </w:r>
      <w:proofErr w:type="spellStart"/>
      <w:r>
        <w:t>unn</w:t>
      </w:r>
      <w:proofErr w:type="spellEnd"/>
      <w:r>
        <w:t xml:space="preserve"> </w:t>
      </w:r>
      <w:proofErr w:type="spellStart"/>
      <w:r>
        <w:t>eer</w:t>
      </w:r>
      <w:proofErr w:type="spellEnd"/>
      <w:r>
        <w:t xml:space="preserve"> von der </w:t>
      </w:r>
      <w:proofErr w:type="spellStart"/>
      <w:r>
        <w:t>Biblien</w:t>
      </w:r>
      <w:proofErr w:type="spellEnd"/>
      <w:r>
        <w:t xml:space="preserve"> dringen / das soll er </w:t>
      </w:r>
      <w:proofErr w:type="spellStart"/>
      <w:r>
        <w:t>nit</w:t>
      </w:r>
      <w:proofErr w:type="spellEnd"/>
      <w:r>
        <w:t xml:space="preserve"> </w:t>
      </w:r>
      <w:proofErr w:type="spellStart"/>
      <w:r>
        <w:t>vermoegen</w:t>
      </w:r>
      <w:proofErr w:type="spellEnd"/>
      <w:r>
        <w:t xml:space="preserve"> / </w:t>
      </w:r>
      <w:proofErr w:type="spellStart"/>
      <w:r>
        <w:t>unnd</w:t>
      </w:r>
      <w:proofErr w:type="spellEnd"/>
      <w:r>
        <w:t xml:space="preserve"> wann er </w:t>
      </w:r>
      <w:proofErr w:type="spellStart"/>
      <w:r>
        <w:t>gleych</w:t>
      </w:r>
      <w:proofErr w:type="spellEnd"/>
      <w:r>
        <w:t xml:space="preserve"> </w:t>
      </w:r>
      <w:proofErr w:type="spellStart"/>
      <w:r>
        <w:t>ain</w:t>
      </w:r>
      <w:proofErr w:type="spellEnd"/>
      <w:r>
        <w:t xml:space="preserve"> </w:t>
      </w:r>
      <w:proofErr w:type="spellStart"/>
      <w:r>
        <w:t>fewer</w:t>
      </w:r>
      <w:proofErr w:type="spellEnd"/>
      <w:r>
        <w:t xml:space="preserve"> </w:t>
      </w:r>
      <w:proofErr w:type="spellStart"/>
      <w:r>
        <w:t>mechte</w:t>
      </w:r>
      <w:proofErr w:type="spellEnd"/>
      <w:r>
        <w:t xml:space="preserve"> / so groß als das </w:t>
      </w:r>
      <w:proofErr w:type="spellStart"/>
      <w:r>
        <w:t>erdtrich</w:t>
      </w:r>
      <w:proofErr w:type="spellEnd"/>
      <w:r>
        <w:t xml:space="preserve">: </w:t>
      </w:r>
    </w:p>
    <w:p w14:paraId="4501CF7A" w14:textId="77777777" w:rsidR="00463AA6" w:rsidRDefault="00463AA6" w:rsidP="00463AA6">
      <w:pPr>
        <w:pStyle w:val="StandardWeb"/>
      </w:pPr>
      <w:r>
        <w:t xml:space="preserve">Wo </w:t>
      </w:r>
      <w:proofErr w:type="spellStart"/>
      <w:r>
        <w:t>ir</w:t>
      </w:r>
      <w:proofErr w:type="spellEnd"/>
      <w:r>
        <w:t xml:space="preserve"> den </w:t>
      </w:r>
      <w:proofErr w:type="spellStart"/>
      <w:r>
        <w:t>Loewen</w:t>
      </w:r>
      <w:proofErr w:type="spellEnd"/>
      <w:r>
        <w:t xml:space="preserve"> auch zufallen / und </w:t>
      </w:r>
      <w:proofErr w:type="spellStart"/>
      <w:r>
        <w:t>eüch</w:t>
      </w:r>
      <w:proofErr w:type="spellEnd"/>
      <w:r>
        <w:t xml:space="preserve"> mit unnützer sorg belastigen würdet / </w:t>
      </w:r>
      <w:proofErr w:type="spellStart"/>
      <w:r>
        <w:t>solt</w:t>
      </w:r>
      <w:proofErr w:type="spellEnd"/>
      <w:r>
        <w:t xml:space="preserve"> </w:t>
      </w:r>
      <w:proofErr w:type="spellStart"/>
      <w:r>
        <w:t>ir</w:t>
      </w:r>
      <w:proofErr w:type="spellEnd"/>
      <w:r>
        <w:t xml:space="preserve"> wissen / das mein </w:t>
      </w:r>
      <w:proofErr w:type="spellStart"/>
      <w:r>
        <w:t>betruebnuß</w:t>
      </w:r>
      <w:proofErr w:type="spellEnd"/>
      <w:r>
        <w:t xml:space="preserve"> euch zu </w:t>
      </w:r>
      <w:proofErr w:type="spellStart"/>
      <w:r>
        <w:t>eren</w:t>
      </w:r>
      <w:proofErr w:type="spellEnd"/>
      <w:r>
        <w:t xml:space="preserve"> kommen </w:t>
      </w:r>
      <w:proofErr w:type="spellStart"/>
      <w:r>
        <w:t>wirt</w:t>
      </w:r>
      <w:proofErr w:type="spellEnd"/>
      <w:r>
        <w:t xml:space="preserve">. Die </w:t>
      </w:r>
      <w:proofErr w:type="spellStart"/>
      <w:r>
        <w:t>Apostlen</w:t>
      </w:r>
      <w:proofErr w:type="spellEnd"/>
      <w:r>
        <w:t xml:space="preserve"> </w:t>
      </w:r>
      <w:proofErr w:type="spellStart"/>
      <w:r>
        <w:t>danckten</w:t>
      </w:r>
      <w:proofErr w:type="spellEnd"/>
      <w:r>
        <w:t xml:space="preserve"> </w:t>
      </w:r>
      <w:proofErr w:type="spellStart"/>
      <w:r>
        <w:t>got</w:t>
      </w:r>
      <w:proofErr w:type="spellEnd"/>
      <w:r>
        <w:t xml:space="preserve"> / </w:t>
      </w:r>
      <w:proofErr w:type="spellStart"/>
      <w:r>
        <w:t>unn</w:t>
      </w:r>
      <w:proofErr w:type="spellEnd"/>
      <w:r>
        <w:t xml:space="preserve"> </w:t>
      </w:r>
      <w:proofErr w:type="spellStart"/>
      <w:r>
        <w:t>giengen</w:t>
      </w:r>
      <w:proofErr w:type="spellEnd"/>
      <w:r>
        <w:t xml:space="preserve"> von dem </w:t>
      </w:r>
      <w:proofErr w:type="spellStart"/>
      <w:r>
        <w:t>ratt</w:t>
      </w:r>
      <w:proofErr w:type="spellEnd"/>
      <w:r>
        <w:t xml:space="preserve"> der Juden </w:t>
      </w:r>
      <w:proofErr w:type="spellStart"/>
      <w:r>
        <w:t>inn</w:t>
      </w:r>
      <w:proofErr w:type="spellEnd"/>
      <w:r>
        <w:t xml:space="preserve"> </w:t>
      </w:r>
      <w:proofErr w:type="spellStart"/>
      <w:r>
        <w:t>freüden</w:t>
      </w:r>
      <w:proofErr w:type="spellEnd"/>
      <w:r>
        <w:t xml:space="preserve"> / das </w:t>
      </w:r>
      <w:proofErr w:type="spellStart"/>
      <w:r>
        <w:t>sy</w:t>
      </w:r>
      <w:proofErr w:type="spellEnd"/>
      <w:r>
        <w:t xml:space="preserve"> </w:t>
      </w:r>
      <w:proofErr w:type="spellStart"/>
      <w:r>
        <w:t>got</w:t>
      </w:r>
      <w:proofErr w:type="spellEnd"/>
      <w:r>
        <w:t xml:space="preserve"> </w:t>
      </w:r>
      <w:proofErr w:type="spellStart"/>
      <w:r>
        <w:t>wirdig</w:t>
      </w:r>
      <w:proofErr w:type="spellEnd"/>
      <w:r>
        <w:t xml:space="preserve"> achtet </w:t>
      </w:r>
      <w:proofErr w:type="spellStart"/>
      <w:r>
        <w:t>umb</w:t>
      </w:r>
      <w:proofErr w:type="spellEnd"/>
      <w:r>
        <w:t xml:space="preserve"> den </w:t>
      </w:r>
      <w:proofErr w:type="spellStart"/>
      <w:r>
        <w:t>nemen</w:t>
      </w:r>
      <w:proofErr w:type="spellEnd"/>
      <w:r>
        <w:t xml:space="preserve"> und </w:t>
      </w:r>
      <w:proofErr w:type="spellStart"/>
      <w:r>
        <w:t>wort</w:t>
      </w:r>
      <w:proofErr w:type="spellEnd"/>
      <w:r>
        <w:t xml:space="preserve"> Christi </w:t>
      </w:r>
      <w:proofErr w:type="spellStart"/>
      <w:r>
        <w:t>zuleyden</w:t>
      </w:r>
      <w:proofErr w:type="spellEnd"/>
      <w:r>
        <w:t xml:space="preserve"> / </w:t>
      </w:r>
      <w:proofErr w:type="spellStart"/>
      <w:r>
        <w:t>warumb</w:t>
      </w:r>
      <w:proofErr w:type="spellEnd"/>
      <w:r>
        <w:t xml:space="preserve"> </w:t>
      </w:r>
      <w:proofErr w:type="spellStart"/>
      <w:r>
        <w:t>solt</w:t>
      </w:r>
      <w:proofErr w:type="spellEnd"/>
      <w:r>
        <w:t xml:space="preserve"> ich mich und </w:t>
      </w:r>
      <w:proofErr w:type="spellStart"/>
      <w:r>
        <w:t>ir</w:t>
      </w:r>
      <w:proofErr w:type="spellEnd"/>
      <w:r>
        <w:t xml:space="preserve"> mit mir auch </w:t>
      </w:r>
      <w:proofErr w:type="spellStart"/>
      <w:r>
        <w:t>nit</w:t>
      </w:r>
      <w:proofErr w:type="spellEnd"/>
      <w:r>
        <w:t xml:space="preserve"> </w:t>
      </w:r>
      <w:proofErr w:type="spellStart"/>
      <w:r>
        <w:t>erfreüwen</w:t>
      </w:r>
      <w:proofErr w:type="spellEnd"/>
      <w:r>
        <w:t xml:space="preserve"> von wegen </w:t>
      </w:r>
      <w:proofErr w:type="spellStart"/>
      <w:r>
        <w:t>unnsers</w:t>
      </w:r>
      <w:proofErr w:type="spellEnd"/>
      <w:r>
        <w:t xml:space="preserve"> </w:t>
      </w:r>
      <w:proofErr w:type="spellStart"/>
      <w:r>
        <w:t>erloesers</w:t>
      </w:r>
      <w:proofErr w:type="spellEnd"/>
      <w:r>
        <w:t xml:space="preserve"> zu </w:t>
      </w:r>
      <w:proofErr w:type="spellStart"/>
      <w:r>
        <w:t>leyden</w:t>
      </w:r>
      <w:proofErr w:type="spellEnd"/>
      <w:r>
        <w:t xml:space="preserve">: Ich </w:t>
      </w:r>
      <w:proofErr w:type="spellStart"/>
      <w:r>
        <w:t>wayß</w:t>
      </w:r>
      <w:proofErr w:type="spellEnd"/>
      <w:r>
        <w:t xml:space="preserve"> doch das </w:t>
      </w:r>
      <w:proofErr w:type="spellStart"/>
      <w:r>
        <w:t>kain</w:t>
      </w:r>
      <w:proofErr w:type="spellEnd"/>
      <w:r>
        <w:t xml:space="preserve"> </w:t>
      </w:r>
      <w:proofErr w:type="spellStart"/>
      <w:r>
        <w:t>leyden</w:t>
      </w:r>
      <w:proofErr w:type="spellEnd"/>
      <w:r>
        <w:t xml:space="preserve"> der </w:t>
      </w:r>
      <w:proofErr w:type="spellStart"/>
      <w:r>
        <w:t>zukunfftigen</w:t>
      </w:r>
      <w:proofErr w:type="spellEnd"/>
      <w:r>
        <w:t xml:space="preserve"> </w:t>
      </w:r>
      <w:proofErr w:type="spellStart"/>
      <w:r>
        <w:t>glorien</w:t>
      </w:r>
      <w:proofErr w:type="spellEnd"/>
      <w:r>
        <w:t xml:space="preserve"> </w:t>
      </w:r>
      <w:proofErr w:type="spellStart"/>
      <w:r>
        <w:t>wirdig</w:t>
      </w:r>
      <w:proofErr w:type="spellEnd"/>
      <w:r>
        <w:t xml:space="preserve"> ist. </w:t>
      </w:r>
      <w:proofErr w:type="spellStart"/>
      <w:r>
        <w:t>Darumb</w:t>
      </w:r>
      <w:proofErr w:type="spellEnd"/>
      <w:r>
        <w:t xml:space="preserve"> </w:t>
      </w:r>
      <w:proofErr w:type="spellStart"/>
      <w:r>
        <w:t>frewet</w:t>
      </w:r>
      <w:proofErr w:type="spellEnd"/>
      <w:r>
        <w:t xml:space="preserve"> </w:t>
      </w:r>
      <w:proofErr w:type="spellStart"/>
      <w:r>
        <w:t>eüch</w:t>
      </w:r>
      <w:proofErr w:type="spellEnd"/>
      <w:r>
        <w:t xml:space="preserve"> mit mir / daß mich </w:t>
      </w:r>
      <w:proofErr w:type="spellStart"/>
      <w:r>
        <w:t>got</w:t>
      </w:r>
      <w:proofErr w:type="spellEnd"/>
      <w:r>
        <w:t xml:space="preserve"> </w:t>
      </w:r>
      <w:proofErr w:type="spellStart"/>
      <w:r>
        <w:t>beriiefft</w:t>
      </w:r>
      <w:proofErr w:type="spellEnd"/>
      <w:r>
        <w:t xml:space="preserve"> </w:t>
      </w:r>
      <w:proofErr w:type="spellStart"/>
      <w:r>
        <w:t>umb</w:t>
      </w:r>
      <w:proofErr w:type="spellEnd"/>
      <w:r>
        <w:t xml:space="preserve"> seines </w:t>
      </w:r>
      <w:proofErr w:type="spellStart"/>
      <w:r>
        <w:t>worts</w:t>
      </w:r>
      <w:proofErr w:type="spellEnd"/>
      <w:r>
        <w:t xml:space="preserve"> wegen zu </w:t>
      </w:r>
      <w:proofErr w:type="spellStart"/>
      <w:r>
        <w:t>leyden</w:t>
      </w:r>
      <w:proofErr w:type="spellEnd"/>
      <w:r>
        <w:t xml:space="preserve">: </w:t>
      </w:r>
    </w:p>
    <w:p w14:paraId="718160C5" w14:textId="77777777" w:rsidR="00463AA6" w:rsidRDefault="00463AA6" w:rsidP="00463AA6">
      <w:pPr>
        <w:pStyle w:val="StandardWeb"/>
      </w:pPr>
      <w:proofErr w:type="spellStart"/>
      <w:r>
        <w:t>Werdent</w:t>
      </w:r>
      <w:proofErr w:type="spellEnd"/>
      <w:r>
        <w:t xml:space="preserve"> </w:t>
      </w:r>
      <w:proofErr w:type="spellStart"/>
      <w:r>
        <w:t>ir</w:t>
      </w:r>
      <w:proofErr w:type="spellEnd"/>
      <w:r>
        <w:t xml:space="preserve"> aber </w:t>
      </w:r>
      <w:proofErr w:type="spellStart"/>
      <w:r>
        <w:t>eüch</w:t>
      </w:r>
      <w:proofErr w:type="spellEnd"/>
      <w:r>
        <w:t xml:space="preserve"> </w:t>
      </w:r>
      <w:proofErr w:type="spellStart"/>
      <w:r>
        <w:t>waich</w:t>
      </w:r>
      <w:proofErr w:type="spellEnd"/>
      <w:r>
        <w:t xml:space="preserve"> machen / und </w:t>
      </w:r>
      <w:proofErr w:type="spellStart"/>
      <w:r>
        <w:t>understeen</w:t>
      </w:r>
      <w:proofErr w:type="spellEnd"/>
      <w:r>
        <w:t xml:space="preserve"> / mich abzuhalten / so </w:t>
      </w:r>
      <w:proofErr w:type="spellStart"/>
      <w:r>
        <w:t>werd</w:t>
      </w:r>
      <w:proofErr w:type="spellEnd"/>
      <w:r>
        <w:t xml:space="preserve"> ich </w:t>
      </w:r>
      <w:proofErr w:type="spellStart"/>
      <w:r>
        <w:t>eüch</w:t>
      </w:r>
      <w:proofErr w:type="spellEnd"/>
      <w:r>
        <w:t xml:space="preserve"> sagen / wie </w:t>
      </w:r>
      <w:proofErr w:type="spellStart"/>
      <w:r>
        <w:t>Moyses</w:t>
      </w:r>
      <w:proofErr w:type="spellEnd"/>
      <w:r>
        <w:t xml:space="preserve"> gesagt. Der gesprochen </w:t>
      </w:r>
      <w:proofErr w:type="spellStart"/>
      <w:r>
        <w:t>hatt</w:t>
      </w:r>
      <w:proofErr w:type="spellEnd"/>
      <w:r>
        <w:t xml:space="preserve"> zu seinem </w:t>
      </w:r>
      <w:proofErr w:type="spellStart"/>
      <w:r>
        <w:t>vatter</w:t>
      </w:r>
      <w:proofErr w:type="spellEnd"/>
      <w:r>
        <w:t xml:space="preserve"> und </w:t>
      </w:r>
      <w:proofErr w:type="spellStart"/>
      <w:r>
        <w:t>mutter</w:t>
      </w:r>
      <w:proofErr w:type="spellEnd"/>
      <w:r>
        <w:t xml:space="preserve"> / ich </w:t>
      </w:r>
      <w:proofErr w:type="spellStart"/>
      <w:r>
        <w:t>ken</w:t>
      </w:r>
      <w:proofErr w:type="spellEnd"/>
      <w:r>
        <w:t xml:space="preserve"> euch </w:t>
      </w:r>
      <w:proofErr w:type="spellStart"/>
      <w:r>
        <w:t>nit</w:t>
      </w:r>
      <w:proofErr w:type="spellEnd"/>
      <w:r>
        <w:t xml:space="preserve"> / und zu seinen </w:t>
      </w:r>
      <w:proofErr w:type="spellStart"/>
      <w:r>
        <w:t>bruedern</w:t>
      </w:r>
      <w:proofErr w:type="spellEnd"/>
      <w:r>
        <w:t xml:space="preserve"> </w:t>
      </w:r>
      <w:proofErr w:type="spellStart"/>
      <w:r>
        <w:t>unn</w:t>
      </w:r>
      <w:proofErr w:type="spellEnd"/>
      <w:r>
        <w:t xml:space="preserve"> </w:t>
      </w:r>
      <w:proofErr w:type="spellStart"/>
      <w:r>
        <w:t>schwestern</w:t>
      </w:r>
      <w:proofErr w:type="spellEnd"/>
      <w:r>
        <w:t xml:space="preserve"> / </w:t>
      </w:r>
      <w:proofErr w:type="spellStart"/>
      <w:r>
        <w:t>wayß</w:t>
      </w:r>
      <w:proofErr w:type="spellEnd"/>
      <w:r>
        <w:t xml:space="preserve"> </w:t>
      </w:r>
      <w:proofErr w:type="spellStart"/>
      <w:r>
        <w:t>nichs</w:t>
      </w:r>
      <w:proofErr w:type="spellEnd"/>
      <w:r>
        <w:t xml:space="preserve"> von </w:t>
      </w:r>
      <w:proofErr w:type="spellStart"/>
      <w:r>
        <w:t>eüch</w:t>
      </w:r>
      <w:proofErr w:type="spellEnd"/>
      <w:r>
        <w:t xml:space="preserve"> / und die </w:t>
      </w:r>
      <w:proofErr w:type="spellStart"/>
      <w:r>
        <w:t>ir</w:t>
      </w:r>
      <w:proofErr w:type="spellEnd"/>
      <w:r>
        <w:t xml:space="preserve"> </w:t>
      </w:r>
      <w:proofErr w:type="spellStart"/>
      <w:r>
        <w:t>kinder</w:t>
      </w:r>
      <w:proofErr w:type="spellEnd"/>
      <w:r>
        <w:t xml:space="preserve"> </w:t>
      </w:r>
      <w:proofErr w:type="spellStart"/>
      <w:r>
        <w:t>nit</w:t>
      </w:r>
      <w:proofErr w:type="spellEnd"/>
      <w:r>
        <w:t xml:space="preserve"> </w:t>
      </w:r>
      <w:proofErr w:type="spellStart"/>
      <w:r>
        <w:t>gekent</w:t>
      </w:r>
      <w:proofErr w:type="spellEnd"/>
      <w:r>
        <w:t xml:space="preserve"> haben / die haben dein </w:t>
      </w:r>
      <w:proofErr w:type="spellStart"/>
      <w:r>
        <w:t>verpündtnuß</w:t>
      </w:r>
      <w:proofErr w:type="spellEnd"/>
      <w:r>
        <w:t xml:space="preserve"> / dein </w:t>
      </w:r>
      <w:proofErr w:type="spellStart"/>
      <w:r>
        <w:t>wort</w:t>
      </w:r>
      <w:proofErr w:type="spellEnd"/>
      <w:r>
        <w:t xml:space="preserve"> / und dein </w:t>
      </w:r>
      <w:proofErr w:type="spellStart"/>
      <w:r>
        <w:t>gericht</w:t>
      </w:r>
      <w:proofErr w:type="spellEnd"/>
      <w:r>
        <w:t xml:space="preserve"> gethan </w:t>
      </w:r>
      <w:proofErr w:type="spellStart"/>
      <w:r>
        <w:t>unn</w:t>
      </w:r>
      <w:proofErr w:type="spellEnd"/>
      <w:r>
        <w:t xml:space="preserve"> behalten: Der halben </w:t>
      </w:r>
      <w:proofErr w:type="spellStart"/>
      <w:r>
        <w:t>wil</w:t>
      </w:r>
      <w:proofErr w:type="spellEnd"/>
      <w:r>
        <w:t xml:space="preserve"> ich </w:t>
      </w:r>
      <w:proofErr w:type="spellStart"/>
      <w:r>
        <w:t>eüch</w:t>
      </w:r>
      <w:proofErr w:type="spellEnd"/>
      <w:r>
        <w:t xml:space="preserve"> auch verlassen / und wo </w:t>
      </w:r>
      <w:proofErr w:type="spellStart"/>
      <w:r>
        <w:t>ir</w:t>
      </w:r>
      <w:proofErr w:type="spellEnd"/>
      <w:r>
        <w:t xml:space="preserve"> sprechen </w:t>
      </w:r>
      <w:proofErr w:type="spellStart"/>
      <w:r>
        <w:t>dürfft</w:t>
      </w:r>
      <w:proofErr w:type="spellEnd"/>
      <w:r>
        <w:t xml:space="preserve"> / lieber </w:t>
      </w:r>
      <w:proofErr w:type="spellStart"/>
      <w:r>
        <w:t>son</w:t>
      </w:r>
      <w:proofErr w:type="spellEnd"/>
      <w:r>
        <w:t xml:space="preserve"> oder </w:t>
      </w:r>
      <w:proofErr w:type="spellStart"/>
      <w:r>
        <w:t>oehem</w:t>
      </w:r>
      <w:proofErr w:type="spellEnd"/>
      <w:r>
        <w:t xml:space="preserve"> </w:t>
      </w:r>
      <w:proofErr w:type="spellStart"/>
      <w:r>
        <w:t>volge</w:t>
      </w:r>
      <w:proofErr w:type="spellEnd"/>
      <w:r>
        <w:t xml:space="preserve"> dem Bapst / so </w:t>
      </w:r>
      <w:proofErr w:type="spellStart"/>
      <w:r>
        <w:t>darff</w:t>
      </w:r>
      <w:proofErr w:type="spellEnd"/>
      <w:r>
        <w:t xml:space="preserve"> ich wider sagen: Wer </w:t>
      </w:r>
      <w:proofErr w:type="spellStart"/>
      <w:r>
        <w:t>bistu</w:t>
      </w:r>
      <w:proofErr w:type="spellEnd"/>
      <w:r>
        <w:t xml:space="preserve"> / </w:t>
      </w:r>
      <w:proofErr w:type="spellStart"/>
      <w:r>
        <w:t>behuet</w:t>
      </w:r>
      <w:proofErr w:type="spellEnd"/>
      <w:r>
        <w:t xml:space="preserve"> mich </w:t>
      </w:r>
      <w:proofErr w:type="spellStart"/>
      <w:r>
        <w:t>got</w:t>
      </w:r>
      <w:proofErr w:type="spellEnd"/>
      <w:r>
        <w:t xml:space="preserve"> vor dir / und deinem rat. </w:t>
      </w:r>
      <w:proofErr w:type="spellStart"/>
      <w:r>
        <w:t>Soelt</w:t>
      </w:r>
      <w:proofErr w:type="spellEnd"/>
      <w:r>
        <w:t xml:space="preserve"> der </w:t>
      </w:r>
      <w:proofErr w:type="spellStart"/>
      <w:r>
        <w:t>bischoffshuet</w:t>
      </w:r>
      <w:proofErr w:type="spellEnd"/>
      <w:r>
        <w:t xml:space="preserve"> vor </w:t>
      </w:r>
      <w:proofErr w:type="spellStart"/>
      <w:r>
        <w:t>irrthumb</w:t>
      </w:r>
      <w:proofErr w:type="spellEnd"/>
      <w:r>
        <w:t xml:space="preserve"> gut sein / so </w:t>
      </w:r>
      <w:proofErr w:type="spellStart"/>
      <w:r>
        <w:t>hett</w:t>
      </w:r>
      <w:proofErr w:type="spellEnd"/>
      <w:r>
        <w:t xml:space="preserve"> Christus Annas und </w:t>
      </w:r>
      <w:proofErr w:type="spellStart"/>
      <w:r>
        <w:t>Cayphas</w:t>
      </w:r>
      <w:proofErr w:type="spellEnd"/>
      <w:r>
        <w:t xml:space="preserve"> </w:t>
      </w:r>
      <w:proofErr w:type="spellStart"/>
      <w:r>
        <w:t>unbillich</w:t>
      </w:r>
      <w:proofErr w:type="spellEnd"/>
      <w:r>
        <w:t xml:space="preserve"> widerstrebet: Ich kenn </w:t>
      </w:r>
      <w:proofErr w:type="spellStart"/>
      <w:r>
        <w:t>inn</w:t>
      </w:r>
      <w:proofErr w:type="spellEnd"/>
      <w:r>
        <w:t xml:space="preserve"> </w:t>
      </w:r>
      <w:proofErr w:type="spellStart"/>
      <w:r>
        <w:t>diser</w:t>
      </w:r>
      <w:proofErr w:type="spellEnd"/>
      <w:r>
        <w:t xml:space="preserve"> </w:t>
      </w:r>
      <w:proofErr w:type="spellStart"/>
      <w:r>
        <w:t>sach</w:t>
      </w:r>
      <w:proofErr w:type="spellEnd"/>
      <w:r>
        <w:t xml:space="preserve"> weder </w:t>
      </w:r>
      <w:proofErr w:type="spellStart"/>
      <w:r>
        <w:t>vatter</w:t>
      </w:r>
      <w:proofErr w:type="spellEnd"/>
      <w:r>
        <w:t xml:space="preserve"> noch </w:t>
      </w:r>
      <w:proofErr w:type="spellStart"/>
      <w:r>
        <w:t>mutter</w:t>
      </w:r>
      <w:proofErr w:type="spellEnd"/>
      <w:r>
        <w:t xml:space="preserve">. Ich </w:t>
      </w:r>
      <w:proofErr w:type="spellStart"/>
      <w:r>
        <w:t>volg</w:t>
      </w:r>
      <w:proofErr w:type="spellEnd"/>
      <w:r>
        <w:t xml:space="preserve"> </w:t>
      </w:r>
      <w:proofErr w:type="spellStart"/>
      <w:r>
        <w:t>aynigklich</w:t>
      </w:r>
      <w:proofErr w:type="spellEnd"/>
      <w:r>
        <w:t xml:space="preserve"> </w:t>
      </w:r>
      <w:proofErr w:type="spellStart"/>
      <w:r>
        <w:t>goetlicher</w:t>
      </w:r>
      <w:proofErr w:type="spellEnd"/>
      <w:r>
        <w:t xml:space="preserve"> </w:t>
      </w:r>
      <w:proofErr w:type="spellStart"/>
      <w:r>
        <w:t>geschrifft</w:t>
      </w:r>
      <w:proofErr w:type="spellEnd"/>
      <w:r>
        <w:t xml:space="preserve"> / die </w:t>
      </w:r>
      <w:proofErr w:type="spellStart"/>
      <w:r>
        <w:t>kan</w:t>
      </w:r>
      <w:proofErr w:type="spellEnd"/>
      <w:r>
        <w:t xml:space="preserve"> </w:t>
      </w:r>
      <w:proofErr w:type="spellStart"/>
      <w:r>
        <w:t>nit</w:t>
      </w:r>
      <w:proofErr w:type="spellEnd"/>
      <w:r>
        <w:t xml:space="preserve"> </w:t>
      </w:r>
      <w:proofErr w:type="spellStart"/>
      <w:r>
        <w:t>irrren</w:t>
      </w:r>
      <w:proofErr w:type="spellEnd"/>
      <w:r>
        <w:t xml:space="preserve"> / die kann mich </w:t>
      </w:r>
      <w:proofErr w:type="spellStart"/>
      <w:r>
        <w:t>nit</w:t>
      </w:r>
      <w:proofErr w:type="spellEnd"/>
      <w:r>
        <w:t xml:space="preserve"> </w:t>
      </w:r>
      <w:proofErr w:type="spellStart"/>
      <w:r>
        <w:t>betriegen</w:t>
      </w:r>
      <w:proofErr w:type="spellEnd"/>
      <w:r>
        <w:t xml:space="preserve"> / ob ich </w:t>
      </w:r>
      <w:proofErr w:type="spellStart"/>
      <w:r>
        <w:t>gleych</w:t>
      </w:r>
      <w:proofErr w:type="spellEnd"/>
      <w:r>
        <w:t xml:space="preserve"> </w:t>
      </w:r>
      <w:proofErr w:type="spellStart"/>
      <w:r>
        <w:t>schand</w:t>
      </w:r>
      <w:proofErr w:type="spellEnd"/>
      <w:r>
        <w:t xml:space="preserve"> </w:t>
      </w:r>
      <w:proofErr w:type="spellStart"/>
      <w:r>
        <w:t>spott</w:t>
      </w:r>
      <w:proofErr w:type="spellEnd"/>
      <w:r>
        <w:t xml:space="preserve"> / </w:t>
      </w:r>
      <w:proofErr w:type="spellStart"/>
      <w:r>
        <w:t>armut</w:t>
      </w:r>
      <w:proofErr w:type="spellEnd"/>
      <w:r>
        <w:t xml:space="preserve"> / </w:t>
      </w:r>
      <w:proofErr w:type="spellStart"/>
      <w:r>
        <w:t>unnd</w:t>
      </w:r>
      <w:proofErr w:type="spellEnd"/>
      <w:r>
        <w:t xml:space="preserve"> elend dulden muß / das will ich gern thun. Ich will mich meines </w:t>
      </w:r>
      <w:proofErr w:type="spellStart"/>
      <w:r>
        <w:t>Archidiaconats</w:t>
      </w:r>
      <w:proofErr w:type="spellEnd"/>
      <w:r>
        <w:t xml:space="preserve"> / aller </w:t>
      </w:r>
      <w:proofErr w:type="spellStart"/>
      <w:r>
        <w:t>guetter</w:t>
      </w:r>
      <w:proofErr w:type="spellEnd"/>
      <w:r>
        <w:t xml:space="preserve"> so ich hab / </w:t>
      </w:r>
      <w:proofErr w:type="spellStart"/>
      <w:r>
        <w:t>gutwilliglich</w:t>
      </w:r>
      <w:proofErr w:type="spellEnd"/>
      <w:r>
        <w:t xml:space="preserve"> verwegen / </w:t>
      </w:r>
      <w:proofErr w:type="spellStart"/>
      <w:r>
        <w:t>vatter</w:t>
      </w:r>
      <w:proofErr w:type="spellEnd"/>
      <w:r>
        <w:t xml:space="preserve"> und </w:t>
      </w:r>
      <w:proofErr w:type="spellStart"/>
      <w:r>
        <w:t>mutter</w:t>
      </w:r>
      <w:proofErr w:type="spellEnd"/>
      <w:r>
        <w:t xml:space="preserve"> / </w:t>
      </w:r>
      <w:proofErr w:type="spellStart"/>
      <w:r>
        <w:t>bruder</w:t>
      </w:r>
      <w:proofErr w:type="spellEnd"/>
      <w:r>
        <w:t xml:space="preserve"> und </w:t>
      </w:r>
      <w:proofErr w:type="spellStart"/>
      <w:r>
        <w:t>schwester</w:t>
      </w:r>
      <w:proofErr w:type="spellEnd"/>
      <w:r>
        <w:t xml:space="preserve"> </w:t>
      </w:r>
      <w:proofErr w:type="spellStart"/>
      <w:r>
        <w:t>verzeyhen</w:t>
      </w:r>
      <w:proofErr w:type="spellEnd"/>
      <w:r>
        <w:t xml:space="preserve"> / alles gelassen an </w:t>
      </w:r>
      <w:proofErr w:type="spellStart"/>
      <w:r>
        <w:t>leyb</w:t>
      </w:r>
      <w:proofErr w:type="spellEnd"/>
      <w:r>
        <w:t xml:space="preserve"> </w:t>
      </w:r>
      <w:proofErr w:type="spellStart"/>
      <w:r>
        <w:t>unn</w:t>
      </w:r>
      <w:proofErr w:type="spellEnd"/>
      <w:r>
        <w:t xml:space="preserve"> </w:t>
      </w:r>
      <w:proofErr w:type="spellStart"/>
      <w:r>
        <w:t>seel</w:t>
      </w:r>
      <w:proofErr w:type="spellEnd"/>
      <w:r>
        <w:t xml:space="preserve"> / das mich von </w:t>
      </w:r>
      <w:proofErr w:type="spellStart"/>
      <w:r>
        <w:t>goetlichen</w:t>
      </w:r>
      <w:proofErr w:type="spellEnd"/>
      <w:r>
        <w:t xml:space="preserve"> </w:t>
      </w:r>
      <w:proofErr w:type="spellStart"/>
      <w:r>
        <w:t>zusagungen</w:t>
      </w:r>
      <w:proofErr w:type="spellEnd"/>
      <w:r>
        <w:t xml:space="preserve"> </w:t>
      </w:r>
      <w:proofErr w:type="spellStart"/>
      <w:r>
        <w:t>zeücht</w:t>
      </w:r>
      <w:proofErr w:type="spellEnd"/>
      <w:r>
        <w:t xml:space="preserve"> oder </w:t>
      </w:r>
      <w:proofErr w:type="spellStart"/>
      <w:r>
        <w:t>fernet</w:t>
      </w:r>
      <w:proofErr w:type="spellEnd"/>
      <w:r>
        <w:t xml:space="preserve">. Ich </w:t>
      </w:r>
      <w:proofErr w:type="spellStart"/>
      <w:r>
        <w:t>wayß</w:t>
      </w:r>
      <w:proofErr w:type="spellEnd"/>
      <w:r>
        <w:t xml:space="preserve"> das ich gelassen sein muß / </w:t>
      </w:r>
      <w:proofErr w:type="spellStart"/>
      <w:r>
        <w:t>unn</w:t>
      </w:r>
      <w:proofErr w:type="spellEnd"/>
      <w:r>
        <w:t xml:space="preserve"> das ich alle </w:t>
      </w:r>
      <w:proofErr w:type="spellStart"/>
      <w:r>
        <w:t>creaturen</w:t>
      </w:r>
      <w:proofErr w:type="spellEnd"/>
      <w:r>
        <w:t xml:space="preserve"> gelassen muß / </w:t>
      </w:r>
      <w:proofErr w:type="spellStart"/>
      <w:r>
        <w:t>unn</w:t>
      </w:r>
      <w:proofErr w:type="spellEnd"/>
      <w:r>
        <w:t xml:space="preserve"> </w:t>
      </w:r>
      <w:proofErr w:type="spellStart"/>
      <w:r>
        <w:t>darauff</w:t>
      </w:r>
      <w:proofErr w:type="spellEnd"/>
      <w:r>
        <w:t xml:space="preserve"> </w:t>
      </w:r>
      <w:proofErr w:type="spellStart"/>
      <w:r>
        <w:t>kainen</w:t>
      </w:r>
      <w:proofErr w:type="spellEnd"/>
      <w:r>
        <w:t xml:space="preserve"> </w:t>
      </w:r>
      <w:proofErr w:type="spellStart"/>
      <w:r>
        <w:t>engel</w:t>
      </w:r>
      <w:proofErr w:type="spellEnd"/>
      <w:r>
        <w:t xml:space="preserve"> </w:t>
      </w:r>
      <w:proofErr w:type="spellStart"/>
      <w:r>
        <w:t>vertrawen</w:t>
      </w:r>
      <w:proofErr w:type="spellEnd"/>
      <w:r>
        <w:t xml:space="preserve"> / so er mich anders lernen oder </w:t>
      </w:r>
      <w:proofErr w:type="spellStart"/>
      <w:r>
        <w:t>gebenedeyen</w:t>
      </w:r>
      <w:proofErr w:type="spellEnd"/>
      <w:r>
        <w:t xml:space="preserve"> </w:t>
      </w:r>
      <w:proofErr w:type="spellStart"/>
      <w:r>
        <w:t>wil</w:t>
      </w:r>
      <w:proofErr w:type="spellEnd"/>
      <w:r>
        <w:t xml:space="preserve"> dann </w:t>
      </w:r>
      <w:proofErr w:type="spellStart"/>
      <w:r>
        <w:t>inn</w:t>
      </w:r>
      <w:proofErr w:type="spellEnd"/>
      <w:r>
        <w:t xml:space="preserve"> der Bibel </w:t>
      </w:r>
      <w:proofErr w:type="spellStart"/>
      <w:r>
        <w:t>beschriben</w:t>
      </w:r>
      <w:proofErr w:type="spellEnd"/>
      <w:r>
        <w:t xml:space="preserve"> ist / alles das </w:t>
      </w:r>
      <w:proofErr w:type="spellStart"/>
      <w:r>
        <w:t>ain</w:t>
      </w:r>
      <w:proofErr w:type="spellEnd"/>
      <w:r>
        <w:t xml:space="preserve"> Engel </w:t>
      </w:r>
      <w:proofErr w:type="spellStart"/>
      <w:r>
        <w:t>auß</w:t>
      </w:r>
      <w:proofErr w:type="spellEnd"/>
      <w:r>
        <w:t xml:space="preserve"> dem </w:t>
      </w:r>
      <w:proofErr w:type="spellStart"/>
      <w:r>
        <w:t>hymel</w:t>
      </w:r>
      <w:proofErr w:type="spellEnd"/>
      <w:r>
        <w:t xml:space="preserve"> anders lernet / dann die </w:t>
      </w:r>
      <w:proofErr w:type="spellStart"/>
      <w:r>
        <w:t>hailig</w:t>
      </w:r>
      <w:proofErr w:type="spellEnd"/>
      <w:r>
        <w:t xml:space="preserve"> </w:t>
      </w:r>
      <w:proofErr w:type="spellStart"/>
      <w:r>
        <w:t>geschrifft</w:t>
      </w:r>
      <w:proofErr w:type="spellEnd"/>
      <w:r>
        <w:t xml:space="preserve"> </w:t>
      </w:r>
      <w:proofErr w:type="spellStart"/>
      <w:r>
        <w:t>innhelt</w:t>
      </w:r>
      <w:proofErr w:type="spellEnd"/>
      <w:r>
        <w:t xml:space="preserve"> / das ist </w:t>
      </w:r>
      <w:proofErr w:type="spellStart"/>
      <w:r>
        <w:t>ain</w:t>
      </w:r>
      <w:proofErr w:type="spellEnd"/>
      <w:r>
        <w:t xml:space="preserve"> </w:t>
      </w:r>
      <w:proofErr w:type="spellStart"/>
      <w:r>
        <w:t>vermaledeyung</w:t>
      </w:r>
      <w:proofErr w:type="spellEnd"/>
      <w:r>
        <w:t xml:space="preserve"> / </w:t>
      </w:r>
      <w:proofErr w:type="spellStart"/>
      <w:r>
        <w:t>ain</w:t>
      </w:r>
      <w:proofErr w:type="spellEnd"/>
      <w:r>
        <w:t xml:space="preserve"> </w:t>
      </w:r>
      <w:proofErr w:type="spellStart"/>
      <w:r>
        <w:t>grauß</w:t>
      </w:r>
      <w:proofErr w:type="spellEnd"/>
      <w:r>
        <w:t xml:space="preserve"> </w:t>
      </w:r>
      <w:proofErr w:type="spellStart"/>
      <w:r>
        <w:t>unn</w:t>
      </w:r>
      <w:proofErr w:type="spellEnd"/>
      <w:r>
        <w:t xml:space="preserve"> </w:t>
      </w:r>
      <w:proofErr w:type="spellStart"/>
      <w:r>
        <w:t>has</w:t>
      </w:r>
      <w:proofErr w:type="spellEnd"/>
      <w:r>
        <w:t xml:space="preserve"> / </w:t>
      </w:r>
      <w:proofErr w:type="spellStart"/>
      <w:r>
        <w:t>unnd</w:t>
      </w:r>
      <w:proofErr w:type="spellEnd"/>
      <w:r>
        <w:t xml:space="preserve"> bann und acht vor </w:t>
      </w:r>
      <w:proofErr w:type="spellStart"/>
      <w:r>
        <w:t>gott</w:t>
      </w:r>
      <w:proofErr w:type="spellEnd"/>
      <w:r>
        <w:t xml:space="preserve"> / </w:t>
      </w:r>
      <w:proofErr w:type="spellStart"/>
      <w:r>
        <w:t>warumb</w:t>
      </w:r>
      <w:proofErr w:type="spellEnd"/>
      <w:r>
        <w:t xml:space="preserve"> </w:t>
      </w:r>
      <w:proofErr w:type="spellStart"/>
      <w:r>
        <w:t>solt</w:t>
      </w:r>
      <w:proofErr w:type="spellEnd"/>
      <w:r>
        <w:t xml:space="preserve"> ich dann </w:t>
      </w:r>
      <w:proofErr w:type="spellStart"/>
      <w:r>
        <w:t>ainem</w:t>
      </w:r>
      <w:proofErr w:type="spellEnd"/>
      <w:r>
        <w:t xml:space="preserve"> </w:t>
      </w:r>
      <w:proofErr w:type="spellStart"/>
      <w:r>
        <w:t>menschen</w:t>
      </w:r>
      <w:proofErr w:type="spellEnd"/>
      <w:r>
        <w:t xml:space="preserve"> / der </w:t>
      </w:r>
      <w:proofErr w:type="spellStart"/>
      <w:r>
        <w:t>nit</w:t>
      </w:r>
      <w:proofErr w:type="spellEnd"/>
      <w:r>
        <w:t xml:space="preserve"> </w:t>
      </w:r>
      <w:proofErr w:type="spellStart"/>
      <w:r>
        <w:t>vil</w:t>
      </w:r>
      <w:proofErr w:type="spellEnd"/>
      <w:r>
        <w:t xml:space="preserve"> </w:t>
      </w:r>
      <w:proofErr w:type="spellStart"/>
      <w:r>
        <w:t>inn</w:t>
      </w:r>
      <w:proofErr w:type="spellEnd"/>
      <w:r>
        <w:t xml:space="preserve"> der </w:t>
      </w:r>
      <w:proofErr w:type="spellStart"/>
      <w:r>
        <w:t>hayligen</w:t>
      </w:r>
      <w:proofErr w:type="spellEnd"/>
      <w:r>
        <w:t xml:space="preserve"> </w:t>
      </w:r>
      <w:proofErr w:type="spellStart"/>
      <w:r>
        <w:t>geschrifft</w:t>
      </w:r>
      <w:proofErr w:type="spellEnd"/>
      <w:r>
        <w:t xml:space="preserve"> studiert hat zufallen / so er mich anders / dann </w:t>
      </w:r>
      <w:proofErr w:type="spellStart"/>
      <w:r>
        <w:t>inn</w:t>
      </w:r>
      <w:proofErr w:type="spellEnd"/>
      <w:r>
        <w:t xml:space="preserve"> der </w:t>
      </w:r>
      <w:proofErr w:type="spellStart"/>
      <w:r>
        <w:t>hayiligen</w:t>
      </w:r>
      <w:proofErr w:type="spellEnd"/>
      <w:r>
        <w:t xml:space="preserve"> </w:t>
      </w:r>
      <w:proofErr w:type="spellStart"/>
      <w:r>
        <w:t>geschrifft</w:t>
      </w:r>
      <w:proofErr w:type="spellEnd"/>
      <w:r>
        <w:t xml:space="preserve"> </w:t>
      </w:r>
      <w:proofErr w:type="spellStart"/>
      <w:r>
        <w:t>geschriben</w:t>
      </w:r>
      <w:proofErr w:type="spellEnd"/>
      <w:r>
        <w:t xml:space="preserve"> </w:t>
      </w:r>
      <w:proofErr w:type="spellStart"/>
      <w:r>
        <w:t>lernn</w:t>
      </w:r>
      <w:proofErr w:type="spellEnd"/>
      <w:r>
        <w:t xml:space="preserve"> </w:t>
      </w:r>
      <w:proofErr w:type="spellStart"/>
      <w:r>
        <w:t>woelt</w:t>
      </w:r>
      <w:proofErr w:type="spellEnd"/>
      <w:r>
        <w:t xml:space="preserve">. </w:t>
      </w:r>
    </w:p>
    <w:p w14:paraId="0B6A6386" w14:textId="77777777" w:rsidR="00463AA6" w:rsidRDefault="00463AA6" w:rsidP="00463AA6">
      <w:pPr>
        <w:pStyle w:val="StandardWeb"/>
      </w:pPr>
      <w:r>
        <w:t xml:space="preserve">Ist aber der Bapst </w:t>
      </w:r>
      <w:proofErr w:type="spellStart"/>
      <w:r>
        <w:t>frumm</w:t>
      </w:r>
      <w:proofErr w:type="spellEnd"/>
      <w:r>
        <w:t xml:space="preserve"> / und </w:t>
      </w:r>
      <w:proofErr w:type="spellStart"/>
      <w:r>
        <w:t>ain</w:t>
      </w:r>
      <w:proofErr w:type="spellEnd"/>
      <w:r>
        <w:t xml:space="preserve"> Christ / so </w:t>
      </w:r>
      <w:proofErr w:type="spellStart"/>
      <w:r>
        <w:t>zaige</w:t>
      </w:r>
      <w:proofErr w:type="spellEnd"/>
      <w:r>
        <w:t xml:space="preserve"> er </w:t>
      </w:r>
      <w:proofErr w:type="spellStart"/>
      <w:r>
        <w:t>schrifften</w:t>
      </w:r>
      <w:proofErr w:type="spellEnd"/>
      <w:r>
        <w:t xml:space="preserve"> / und </w:t>
      </w:r>
      <w:proofErr w:type="spellStart"/>
      <w:r>
        <w:t>werff</w:t>
      </w:r>
      <w:proofErr w:type="spellEnd"/>
      <w:r>
        <w:t xml:space="preserve"> mein leer mit dem </w:t>
      </w:r>
      <w:proofErr w:type="spellStart"/>
      <w:r>
        <w:t>wort</w:t>
      </w:r>
      <w:proofErr w:type="spellEnd"/>
      <w:r>
        <w:t xml:space="preserve"> </w:t>
      </w:r>
      <w:proofErr w:type="spellStart"/>
      <w:r>
        <w:t>gottes</w:t>
      </w:r>
      <w:proofErr w:type="spellEnd"/>
      <w:r>
        <w:t xml:space="preserve"> </w:t>
      </w:r>
      <w:proofErr w:type="spellStart"/>
      <w:r>
        <w:t>umb</w:t>
      </w:r>
      <w:proofErr w:type="spellEnd"/>
      <w:r>
        <w:t xml:space="preserve">. Mein leer hab ich allweg </w:t>
      </w:r>
      <w:proofErr w:type="spellStart"/>
      <w:r>
        <w:t>auß</w:t>
      </w:r>
      <w:proofErr w:type="spellEnd"/>
      <w:r>
        <w:t xml:space="preserve"> der Bibel genommen / </w:t>
      </w:r>
      <w:proofErr w:type="spellStart"/>
      <w:r>
        <w:t>unnd</w:t>
      </w:r>
      <w:proofErr w:type="spellEnd"/>
      <w:r>
        <w:t xml:space="preserve"> kann </w:t>
      </w:r>
      <w:proofErr w:type="spellStart"/>
      <w:r>
        <w:t>sy</w:t>
      </w:r>
      <w:proofErr w:type="spellEnd"/>
      <w:r>
        <w:t xml:space="preserve"> </w:t>
      </w:r>
      <w:proofErr w:type="spellStart"/>
      <w:r>
        <w:t>inn</w:t>
      </w:r>
      <w:proofErr w:type="spellEnd"/>
      <w:r>
        <w:t xml:space="preserve"> der </w:t>
      </w:r>
      <w:proofErr w:type="spellStart"/>
      <w:r>
        <w:t>geschrifft</w:t>
      </w:r>
      <w:proofErr w:type="spellEnd"/>
      <w:r>
        <w:t xml:space="preserve"> </w:t>
      </w:r>
      <w:proofErr w:type="spellStart"/>
      <w:r>
        <w:t>beweysen</w:t>
      </w:r>
      <w:proofErr w:type="spellEnd"/>
      <w:r>
        <w:t xml:space="preserve">. Ich hoff der </w:t>
      </w:r>
      <w:proofErr w:type="spellStart"/>
      <w:r>
        <w:t>allmechtig</w:t>
      </w:r>
      <w:proofErr w:type="spellEnd"/>
      <w:r>
        <w:t xml:space="preserve"> </w:t>
      </w:r>
      <w:proofErr w:type="spellStart"/>
      <w:r>
        <w:t>gott</w:t>
      </w:r>
      <w:proofErr w:type="spellEnd"/>
      <w:r>
        <w:t xml:space="preserve"> </w:t>
      </w:r>
      <w:proofErr w:type="spellStart"/>
      <w:r>
        <w:t>werd</w:t>
      </w:r>
      <w:proofErr w:type="spellEnd"/>
      <w:r>
        <w:t xml:space="preserve"> mir </w:t>
      </w:r>
      <w:proofErr w:type="spellStart"/>
      <w:r>
        <w:t>gnad</w:t>
      </w:r>
      <w:proofErr w:type="spellEnd"/>
      <w:r>
        <w:t xml:space="preserve"> </w:t>
      </w:r>
      <w:proofErr w:type="spellStart"/>
      <w:r>
        <w:t>verleyhen</w:t>
      </w:r>
      <w:proofErr w:type="spellEnd"/>
      <w:r>
        <w:t xml:space="preserve"> und eingeben / damit ich von seinem </w:t>
      </w:r>
      <w:proofErr w:type="spellStart"/>
      <w:r>
        <w:t>wort</w:t>
      </w:r>
      <w:proofErr w:type="spellEnd"/>
      <w:r>
        <w:t xml:space="preserve"> </w:t>
      </w:r>
      <w:proofErr w:type="spellStart"/>
      <w:r>
        <w:t>nitt</w:t>
      </w:r>
      <w:proofErr w:type="spellEnd"/>
      <w:r>
        <w:t xml:space="preserve"> </w:t>
      </w:r>
      <w:proofErr w:type="spellStart"/>
      <w:r>
        <w:t>abtrett</w:t>
      </w:r>
      <w:proofErr w:type="spellEnd"/>
      <w:r>
        <w:t xml:space="preserve"> / ob es </w:t>
      </w:r>
      <w:proofErr w:type="spellStart"/>
      <w:r>
        <w:t>gleych</w:t>
      </w:r>
      <w:proofErr w:type="spellEnd"/>
      <w:r>
        <w:t xml:space="preserve"> alle meine </w:t>
      </w:r>
      <w:proofErr w:type="spellStart"/>
      <w:r>
        <w:t>feynde</w:t>
      </w:r>
      <w:proofErr w:type="spellEnd"/>
      <w:r>
        <w:t xml:space="preserve"> verdriessen würd. </w:t>
      </w:r>
    </w:p>
    <w:p w14:paraId="0B78CC32" w14:textId="77777777" w:rsidR="00463AA6" w:rsidRDefault="00463AA6" w:rsidP="00463AA6">
      <w:pPr>
        <w:pStyle w:val="StandardWeb"/>
      </w:pPr>
      <w:r>
        <w:t xml:space="preserve">Ich </w:t>
      </w:r>
      <w:proofErr w:type="spellStart"/>
      <w:r>
        <w:t>gedenck</w:t>
      </w:r>
      <w:proofErr w:type="spellEnd"/>
      <w:r>
        <w:t xml:space="preserve"> an das </w:t>
      </w:r>
      <w:proofErr w:type="spellStart"/>
      <w:r>
        <w:t>wort</w:t>
      </w:r>
      <w:proofErr w:type="spellEnd"/>
      <w:r>
        <w:t xml:space="preserve"> Christi / der also spricht: </w:t>
      </w:r>
      <w:proofErr w:type="spellStart"/>
      <w:r>
        <w:t>Ir</w:t>
      </w:r>
      <w:proofErr w:type="spellEnd"/>
      <w:r>
        <w:t xml:space="preserve"> </w:t>
      </w:r>
      <w:proofErr w:type="spellStart"/>
      <w:r>
        <w:t>solt</w:t>
      </w:r>
      <w:proofErr w:type="spellEnd"/>
      <w:r>
        <w:t xml:space="preserve"> </w:t>
      </w:r>
      <w:proofErr w:type="spellStart"/>
      <w:r>
        <w:t>nitt</w:t>
      </w:r>
      <w:proofErr w:type="spellEnd"/>
      <w:r>
        <w:t xml:space="preserve"> </w:t>
      </w:r>
      <w:proofErr w:type="spellStart"/>
      <w:r>
        <w:t>maynen</w:t>
      </w:r>
      <w:proofErr w:type="spellEnd"/>
      <w:r>
        <w:t xml:space="preserve"> das ich kommen bin / </w:t>
      </w:r>
      <w:proofErr w:type="spellStart"/>
      <w:r>
        <w:t>frid</w:t>
      </w:r>
      <w:proofErr w:type="spellEnd"/>
      <w:r>
        <w:t xml:space="preserve"> </w:t>
      </w:r>
      <w:proofErr w:type="spellStart"/>
      <w:r>
        <w:t>auff</w:t>
      </w:r>
      <w:proofErr w:type="spellEnd"/>
      <w:r>
        <w:t xml:space="preserve"> das </w:t>
      </w:r>
      <w:proofErr w:type="spellStart"/>
      <w:r>
        <w:t>erdtrich</w:t>
      </w:r>
      <w:proofErr w:type="spellEnd"/>
      <w:r>
        <w:t xml:space="preserve"> zuschicken / ich bin kommen das </w:t>
      </w:r>
      <w:proofErr w:type="spellStart"/>
      <w:r>
        <w:t>schwert</w:t>
      </w:r>
      <w:proofErr w:type="spellEnd"/>
      <w:r>
        <w:t xml:space="preserve"> zusenden / das selbig </w:t>
      </w:r>
      <w:proofErr w:type="spellStart"/>
      <w:r>
        <w:t>schwert</w:t>
      </w:r>
      <w:proofErr w:type="spellEnd"/>
      <w:r>
        <w:t xml:space="preserve"> </w:t>
      </w:r>
      <w:proofErr w:type="spellStart"/>
      <w:r>
        <w:t>taylet</w:t>
      </w:r>
      <w:proofErr w:type="spellEnd"/>
      <w:r>
        <w:t xml:space="preserve"> </w:t>
      </w:r>
      <w:proofErr w:type="spellStart"/>
      <w:r>
        <w:t>kinder</w:t>
      </w:r>
      <w:proofErr w:type="spellEnd"/>
      <w:r>
        <w:t xml:space="preserve"> von </w:t>
      </w:r>
      <w:proofErr w:type="spellStart"/>
      <w:r>
        <w:t>oeltern</w:t>
      </w:r>
      <w:proofErr w:type="spellEnd"/>
      <w:r>
        <w:t xml:space="preserve"> / und </w:t>
      </w:r>
      <w:proofErr w:type="spellStart"/>
      <w:r>
        <w:t>weiber</w:t>
      </w:r>
      <w:proofErr w:type="spellEnd"/>
      <w:r>
        <w:t xml:space="preserve"> von </w:t>
      </w:r>
      <w:proofErr w:type="spellStart"/>
      <w:r>
        <w:t>mennern</w:t>
      </w:r>
      <w:proofErr w:type="spellEnd"/>
      <w:r>
        <w:t xml:space="preserve"> / </w:t>
      </w:r>
      <w:proofErr w:type="spellStart"/>
      <w:r>
        <w:t>brueder</w:t>
      </w:r>
      <w:proofErr w:type="spellEnd"/>
      <w:r>
        <w:t xml:space="preserve"> von </w:t>
      </w:r>
      <w:proofErr w:type="spellStart"/>
      <w:r>
        <w:t>schwesteren</w:t>
      </w:r>
      <w:proofErr w:type="spellEnd"/>
      <w:r>
        <w:t xml:space="preserve"> / </w:t>
      </w:r>
      <w:proofErr w:type="spellStart"/>
      <w:r>
        <w:t>ia</w:t>
      </w:r>
      <w:proofErr w:type="spellEnd"/>
      <w:r>
        <w:t xml:space="preserve"> die </w:t>
      </w:r>
      <w:proofErr w:type="spellStart"/>
      <w:r>
        <w:t>seel</w:t>
      </w:r>
      <w:proofErr w:type="spellEnd"/>
      <w:r>
        <w:t xml:space="preserve"> vom </w:t>
      </w:r>
      <w:proofErr w:type="spellStart"/>
      <w:r>
        <w:t>leyb</w:t>
      </w:r>
      <w:proofErr w:type="spellEnd"/>
      <w:r>
        <w:t xml:space="preserve"> / als </w:t>
      </w:r>
      <w:proofErr w:type="spellStart"/>
      <w:r>
        <w:t>geschriben</w:t>
      </w:r>
      <w:proofErr w:type="spellEnd"/>
      <w:r>
        <w:t xml:space="preserve">. Das </w:t>
      </w:r>
      <w:proofErr w:type="spellStart"/>
      <w:r>
        <w:t>schwert</w:t>
      </w:r>
      <w:proofErr w:type="spellEnd"/>
      <w:r>
        <w:t xml:space="preserve"> </w:t>
      </w:r>
      <w:proofErr w:type="spellStart"/>
      <w:r>
        <w:t>zertrent</w:t>
      </w:r>
      <w:proofErr w:type="spellEnd"/>
      <w:r>
        <w:t xml:space="preserve"> </w:t>
      </w:r>
      <w:proofErr w:type="spellStart"/>
      <w:r>
        <w:t>seel</w:t>
      </w:r>
      <w:proofErr w:type="spellEnd"/>
      <w:r>
        <w:t xml:space="preserve"> und </w:t>
      </w:r>
      <w:proofErr w:type="spellStart"/>
      <w:r>
        <w:t>leyp</w:t>
      </w:r>
      <w:proofErr w:type="spellEnd"/>
      <w:r>
        <w:t xml:space="preserve"> / und setzet den </w:t>
      </w:r>
      <w:proofErr w:type="spellStart"/>
      <w:r>
        <w:t>menschen</w:t>
      </w:r>
      <w:proofErr w:type="spellEnd"/>
      <w:r>
        <w:t xml:space="preserve"> gar </w:t>
      </w:r>
      <w:proofErr w:type="spellStart"/>
      <w:r>
        <w:t>unnd</w:t>
      </w:r>
      <w:proofErr w:type="spellEnd"/>
      <w:r>
        <w:t xml:space="preserve"> </w:t>
      </w:r>
      <w:proofErr w:type="spellStart"/>
      <w:r>
        <w:t>gantz</w:t>
      </w:r>
      <w:proofErr w:type="spellEnd"/>
      <w:r>
        <w:t xml:space="preserve"> </w:t>
      </w:r>
      <w:proofErr w:type="spellStart"/>
      <w:r>
        <w:t>inn</w:t>
      </w:r>
      <w:proofErr w:type="spellEnd"/>
      <w:r>
        <w:t xml:space="preserve"> </w:t>
      </w:r>
      <w:proofErr w:type="spellStart"/>
      <w:r>
        <w:t>goetlichen</w:t>
      </w:r>
      <w:proofErr w:type="spellEnd"/>
      <w:r>
        <w:t xml:space="preserve"> willen mit lieb / </w:t>
      </w:r>
      <w:proofErr w:type="spellStart"/>
      <w:r>
        <w:t>hoffnung</w:t>
      </w:r>
      <w:proofErr w:type="spellEnd"/>
      <w:r>
        <w:t xml:space="preserve"> / und glauben / also das in weder </w:t>
      </w:r>
      <w:proofErr w:type="spellStart"/>
      <w:r>
        <w:t>spott</w:t>
      </w:r>
      <w:proofErr w:type="spellEnd"/>
      <w:r>
        <w:t xml:space="preserve"> / noch </w:t>
      </w:r>
      <w:proofErr w:type="spellStart"/>
      <w:r>
        <w:t>nott</w:t>
      </w:r>
      <w:proofErr w:type="spellEnd"/>
      <w:r>
        <w:t xml:space="preserve"> / weder </w:t>
      </w:r>
      <w:proofErr w:type="spellStart"/>
      <w:r>
        <w:t>schwert</w:t>
      </w:r>
      <w:proofErr w:type="spellEnd"/>
      <w:r>
        <w:t xml:space="preserve"> noch </w:t>
      </w:r>
      <w:proofErr w:type="spellStart"/>
      <w:r>
        <w:t>geferd</w:t>
      </w:r>
      <w:proofErr w:type="spellEnd"/>
      <w:r>
        <w:t xml:space="preserve"> / weder </w:t>
      </w:r>
      <w:proofErr w:type="spellStart"/>
      <w:r>
        <w:t>reder</w:t>
      </w:r>
      <w:proofErr w:type="spellEnd"/>
      <w:r>
        <w:t xml:space="preserve"> noch </w:t>
      </w:r>
      <w:proofErr w:type="spellStart"/>
      <w:r>
        <w:t>fewer</w:t>
      </w:r>
      <w:proofErr w:type="spellEnd"/>
      <w:r>
        <w:t xml:space="preserve"> von </w:t>
      </w:r>
      <w:proofErr w:type="spellStart"/>
      <w:r>
        <w:t>gott</w:t>
      </w:r>
      <w:proofErr w:type="spellEnd"/>
      <w:r>
        <w:t xml:space="preserve"> </w:t>
      </w:r>
      <w:proofErr w:type="spellStart"/>
      <w:r>
        <w:t>abtaylen</w:t>
      </w:r>
      <w:proofErr w:type="spellEnd"/>
      <w:r>
        <w:t xml:space="preserve"> </w:t>
      </w:r>
      <w:proofErr w:type="spellStart"/>
      <w:r>
        <w:t>müge</w:t>
      </w:r>
      <w:proofErr w:type="spellEnd"/>
      <w:r>
        <w:t xml:space="preserve">. Es </w:t>
      </w:r>
      <w:proofErr w:type="spellStart"/>
      <w:r>
        <w:t>entsteent</w:t>
      </w:r>
      <w:proofErr w:type="spellEnd"/>
      <w:r>
        <w:t xml:space="preserve"> </w:t>
      </w:r>
      <w:proofErr w:type="spellStart"/>
      <w:r>
        <w:t>inn</w:t>
      </w:r>
      <w:proofErr w:type="spellEnd"/>
      <w:r>
        <w:t xml:space="preserve"> dem </w:t>
      </w:r>
      <w:proofErr w:type="spellStart"/>
      <w:r>
        <w:t>menschen</w:t>
      </w:r>
      <w:proofErr w:type="spellEnd"/>
      <w:r>
        <w:t xml:space="preserve"> </w:t>
      </w:r>
      <w:proofErr w:type="spellStart"/>
      <w:r>
        <w:t>unzoelige</w:t>
      </w:r>
      <w:proofErr w:type="spellEnd"/>
      <w:r>
        <w:t xml:space="preserve"> </w:t>
      </w:r>
      <w:proofErr w:type="spellStart"/>
      <w:r>
        <w:t>seüfftzen</w:t>
      </w:r>
      <w:proofErr w:type="spellEnd"/>
      <w:r>
        <w:t xml:space="preserve"> </w:t>
      </w:r>
      <w:proofErr w:type="spellStart"/>
      <w:r>
        <w:t>unnd</w:t>
      </w:r>
      <w:proofErr w:type="spellEnd"/>
      <w:r>
        <w:t xml:space="preserve"> </w:t>
      </w:r>
      <w:proofErr w:type="spellStart"/>
      <w:r>
        <w:t>schmertzen</w:t>
      </w:r>
      <w:proofErr w:type="spellEnd"/>
      <w:r>
        <w:t xml:space="preserve"> / wann er das </w:t>
      </w:r>
      <w:proofErr w:type="spellStart"/>
      <w:r>
        <w:t>schwert</w:t>
      </w:r>
      <w:proofErr w:type="spellEnd"/>
      <w:r>
        <w:t xml:space="preserve"> recht </w:t>
      </w:r>
      <w:proofErr w:type="spellStart"/>
      <w:r>
        <w:t>inn</w:t>
      </w:r>
      <w:proofErr w:type="spellEnd"/>
      <w:r>
        <w:t xml:space="preserve"> die </w:t>
      </w:r>
      <w:proofErr w:type="spellStart"/>
      <w:r>
        <w:t>hende</w:t>
      </w:r>
      <w:proofErr w:type="spellEnd"/>
      <w:r>
        <w:t xml:space="preserve"> des </w:t>
      </w:r>
      <w:proofErr w:type="spellStart"/>
      <w:r>
        <w:t>glaubens</w:t>
      </w:r>
      <w:proofErr w:type="spellEnd"/>
      <w:r>
        <w:t xml:space="preserve"> </w:t>
      </w:r>
      <w:proofErr w:type="spellStart"/>
      <w:r>
        <w:t>nimpt</w:t>
      </w:r>
      <w:proofErr w:type="spellEnd"/>
      <w:r>
        <w:t xml:space="preserve"> / dann das ist das </w:t>
      </w:r>
      <w:proofErr w:type="spellStart"/>
      <w:r>
        <w:t>schwert</w:t>
      </w:r>
      <w:proofErr w:type="spellEnd"/>
      <w:r>
        <w:t xml:space="preserve"> welches mich von dem Bapst </w:t>
      </w:r>
      <w:proofErr w:type="spellStart"/>
      <w:r>
        <w:t>yetz</w:t>
      </w:r>
      <w:proofErr w:type="spellEnd"/>
      <w:r>
        <w:t xml:space="preserve"> </w:t>
      </w:r>
      <w:proofErr w:type="spellStart"/>
      <w:r>
        <w:t>getaylt</w:t>
      </w:r>
      <w:proofErr w:type="spellEnd"/>
      <w:r>
        <w:t xml:space="preserve"> / und den Bapst von der </w:t>
      </w:r>
      <w:proofErr w:type="spellStart"/>
      <w:r>
        <w:t>Christenhayt</w:t>
      </w:r>
      <w:proofErr w:type="spellEnd"/>
      <w:r>
        <w:t xml:space="preserve"> </w:t>
      </w:r>
      <w:proofErr w:type="spellStart"/>
      <w:r>
        <w:t>taylen</w:t>
      </w:r>
      <w:proofErr w:type="spellEnd"/>
      <w:r>
        <w:t xml:space="preserve"> </w:t>
      </w:r>
      <w:proofErr w:type="spellStart"/>
      <w:r>
        <w:t>wirt</w:t>
      </w:r>
      <w:proofErr w:type="spellEnd"/>
      <w:r>
        <w:t xml:space="preserve"> / das uns Christus geschickt / </w:t>
      </w:r>
      <w:proofErr w:type="spellStart"/>
      <w:r>
        <w:t>unn</w:t>
      </w:r>
      <w:proofErr w:type="spellEnd"/>
      <w:r>
        <w:t xml:space="preserve"> dar von er </w:t>
      </w:r>
      <w:proofErr w:type="spellStart"/>
      <w:r>
        <w:t>geschriben</w:t>
      </w:r>
      <w:proofErr w:type="spellEnd"/>
      <w:r>
        <w:t xml:space="preserve"> also. Aber </w:t>
      </w:r>
      <w:proofErr w:type="spellStart"/>
      <w:r>
        <w:t>yetz</w:t>
      </w:r>
      <w:proofErr w:type="spellEnd"/>
      <w:r>
        <w:t xml:space="preserve"> </w:t>
      </w:r>
      <w:proofErr w:type="spellStart"/>
      <w:r>
        <w:t>imm</w:t>
      </w:r>
      <w:proofErr w:type="spellEnd"/>
      <w:r>
        <w:t xml:space="preserve"> </w:t>
      </w:r>
      <w:proofErr w:type="spellStart"/>
      <w:r>
        <w:t>anfang</w:t>
      </w:r>
      <w:proofErr w:type="spellEnd"/>
      <w:r>
        <w:t xml:space="preserve"> des </w:t>
      </w:r>
      <w:proofErr w:type="spellStart"/>
      <w:r>
        <w:t>tods</w:t>
      </w:r>
      <w:proofErr w:type="spellEnd"/>
      <w:r>
        <w:t xml:space="preserve"> / welcher </w:t>
      </w:r>
      <w:proofErr w:type="spellStart"/>
      <w:r>
        <w:t>ain</w:t>
      </w:r>
      <w:proofErr w:type="spellEnd"/>
      <w:r>
        <w:t xml:space="preserve"> </w:t>
      </w:r>
      <w:proofErr w:type="spellStart"/>
      <w:r>
        <w:t>taschen</w:t>
      </w:r>
      <w:proofErr w:type="spellEnd"/>
      <w:r>
        <w:t xml:space="preserve"> oder </w:t>
      </w:r>
      <w:proofErr w:type="spellStart"/>
      <w:r>
        <w:t>ain</w:t>
      </w:r>
      <w:proofErr w:type="spellEnd"/>
      <w:r>
        <w:t xml:space="preserve"> </w:t>
      </w:r>
      <w:proofErr w:type="spellStart"/>
      <w:r>
        <w:t>beütel</w:t>
      </w:r>
      <w:proofErr w:type="spellEnd"/>
      <w:r>
        <w:t xml:space="preserve"> hat / und der </w:t>
      </w:r>
      <w:proofErr w:type="spellStart"/>
      <w:r>
        <w:t>nit</w:t>
      </w:r>
      <w:proofErr w:type="spellEnd"/>
      <w:r>
        <w:t xml:space="preserve"> </w:t>
      </w:r>
      <w:proofErr w:type="spellStart"/>
      <w:r>
        <w:t>ain</w:t>
      </w:r>
      <w:proofErr w:type="spellEnd"/>
      <w:r>
        <w:t xml:space="preserve"> </w:t>
      </w:r>
      <w:proofErr w:type="spellStart"/>
      <w:r>
        <w:t>seckel</w:t>
      </w:r>
      <w:proofErr w:type="spellEnd"/>
      <w:r>
        <w:t xml:space="preserve"> oder </w:t>
      </w:r>
      <w:proofErr w:type="spellStart"/>
      <w:r>
        <w:t>brotsack</w:t>
      </w:r>
      <w:proofErr w:type="spellEnd"/>
      <w:r>
        <w:t xml:space="preserve"> </w:t>
      </w:r>
      <w:proofErr w:type="spellStart"/>
      <w:r>
        <w:t>hatt</w:t>
      </w:r>
      <w:proofErr w:type="spellEnd"/>
      <w:r>
        <w:t xml:space="preserve"> / der </w:t>
      </w:r>
      <w:proofErr w:type="spellStart"/>
      <w:r>
        <w:t>verkauff</w:t>
      </w:r>
      <w:proofErr w:type="spellEnd"/>
      <w:r>
        <w:t xml:space="preserve"> seinen rock / </w:t>
      </w:r>
      <w:proofErr w:type="spellStart"/>
      <w:r>
        <w:t>unnd</w:t>
      </w:r>
      <w:proofErr w:type="spellEnd"/>
      <w:r>
        <w:t xml:space="preserve"> </w:t>
      </w:r>
      <w:proofErr w:type="spellStart"/>
      <w:r>
        <w:t>kauff</w:t>
      </w:r>
      <w:proofErr w:type="spellEnd"/>
      <w:r>
        <w:t xml:space="preserve"> im </w:t>
      </w:r>
      <w:proofErr w:type="spellStart"/>
      <w:r>
        <w:t>darumb</w:t>
      </w:r>
      <w:proofErr w:type="spellEnd"/>
      <w:r>
        <w:t xml:space="preserve"> </w:t>
      </w:r>
      <w:proofErr w:type="spellStart"/>
      <w:r>
        <w:t>ain</w:t>
      </w:r>
      <w:proofErr w:type="spellEnd"/>
      <w:r>
        <w:t xml:space="preserve"> </w:t>
      </w:r>
      <w:proofErr w:type="spellStart"/>
      <w:r>
        <w:t>schwert</w:t>
      </w:r>
      <w:proofErr w:type="spellEnd"/>
      <w:r>
        <w:t xml:space="preserve">. Was ist das für </w:t>
      </w:r>
      <w:proofErr w:type="spellStart"/>
      <w:r>
        <w:t>ain</w:t>
      </w:r>
      <w:proofErr w:type="spellEnd"/>
      <w:r>
        <w:t xml:space="preserve"> </w:t>
      </w:r>
      <w:proofErr w:type="spellStart"/>
      <w:r>
        <w:t>schwert</w:t>
      </w:r>
      <w:proofErr w:type="spellEnd"/>
      <w:r>
        <w:t xml:space="preserve">. </w:t>
      </w:r>
      <w:proofErr w:type="spellStart"/>
      <w:r>
        <w:t>Hoer</w:t>
      </w:r>
      <w:proofErr w:type="spellEnd"/>
      <w:r>
        <w:t xml:space="preserve"> was Christus sagt. </w:t>
      </w:r>
    </w:p>
    <w:p w14:paraId="343E5CB4" w14:textId="77777777" w:rsidR="00463AA6" w:rsidRDefault="00463AA6" w:rsidP="00463AA6">
      <w:pPr>
        <w:pStyle w:val="StandardWeb"/>
      </w:pPr>
      <w:r>
        <w:t xml:space="preserve">Das ist das </w:t>
      </w:r>
      <w:proofErr w:type="spellStart"/>
      <w:r>
        <w:t>schwert</w:t>
      </w:r>
      <w:proofErr w:type="spellEnd"/>
      <w:r>
        <w:t xml:space="preserve"> / Die </w:t>
      </w:r>
      <w:proofErr w:type="spellStart"/>
      <w:r>
        <w:t>geschrifft</w:t>
      </w:r>
      <w:proofErr w:type="spellEnd"/>
      <w:r>
        <w:t xml:space="preserve"> muß </w:t>
      </w:r>
      <w:proofErr w:type="spellStart"/>
      <w:r>
        <w:t>erfült</w:t>
      </w:r>
      <w:proofErr w:type="spellEnd"/>
      <w:r>
        <w:t xml:space="preserve"> werden: </w:t>
      </w:r>
    </w:p>
    <w:p w14:paraId="57772441" w14:textId="77777777" w:rsidR="00463AA6" w:rsidRDefault="00463AA6" w:rsidP="00463AA6">
      <w:pPr>
        <w:pStyle w:val="StandardWeb"/>
      </w:pPr>
      <w:r>
        <w:t xml:space="preserve">Also </w:t>
      </w:r>
      <w:proofErr w:type="spellStart"/>
      <w:r>
        <w:t>hoer</w:t>
      </w:r>
      <w:proofErr w:type="spellEnd"/>
      <w:r>
        <w:t xml:space="preserve"> ich / daß die </w:t>
      </w:r>
      <w:proofErr w:type="spellStart"/>
      <w:r>
        <w:t>geschrifft</w:t>
      </w:r>
      <w:proofErr w:type="spellEnd"/>
      <w:r>
        <w:t xml:space="preserve"> das </w:t>
      </w:r>
      <w:proofErr w:type="spellStart"/>
      <w:r>
        <w:t>schwert</w:t>
      </w:r>
      <w:proofErr w:type="spellEnd"/>
      <w:r>
        <w:t xml:space="preserve"> ist / das wir erkaufen </w:t>
      </w:r>
      <w:proofErr w:type="spellStart"/>
      <w:r>
        <w:t>soellen</w:t>
      </w:r>
      <w:proofErr w:type="spellEnd"/>
      <w:r>
        <w:t xml:space="preserve"> / und daß das selbig schwer </w:t>
      </w:r>
      <w:proofErr w:type="spellStart"/>
      <w:r>
        <w:t>erfült</w:t>
      </w:r>
      <w:proofErr w:type="spellEnd"/>
      <w:r>
        <w:t xml:space="preserve"> muß werden </w:t>
      </w:r>
      <w:proofErr w:type="spellStart"/>
      <w:r>
        <w:t>mitt</w:t>
      </w:r>
      <w:proofErr w:type="spellEnd"/>
      <w:r>
        <w:t xml:space="preserve"> </w:t>
      </w:r>
      <w:proofErr w:type="spellStart"/>
      <w:r>
        <w:t>leyden</w:t>
      </w:r>
      <w:proofErr w:type="spellEnd"/>
      <w:r>
        <w:t xml:space="preserve"> / mit </w:t>
      </w:r>
      <w:proofErr w:type="spellStart"/>
      <w:r>
        <w:t>blut</w:t>
      </w:r>
      <w:proofErr w:type="spellEnd"/>
      <w:r>
        <w:t xml:space="preserve"> und mit todt. Ja </w:t>
      </w:r>
      <w:proofErr w:type="spellStart"/>
      <w:r>
        <w:t>herr</w:t>
      </w:r>
      <w:proofErr w:type="spellEnd"/>
      <w:r>
        <w:t xml:space="preserve"> es ist recht: Von des selben </w:t>
      </w:r>
      <w:proofErr w:type="spellStart"/>
      <w:r>
        <w:t>schwerts</w:t>
      </w:r>
      <w:proofErr w:type="spellEnd"/>
      <w:r>
        <w:t xml:space="preserve"> wegen / muß ich meinen sack </w:t>
      </w:r>
      <w:proofErr w:type="spellStart"/>
      <w:r>
        <w:t>geltbeüttel</w:t>
      </w:r>
      <w:proofErr w:type="spellEnd"/>
      <w:r>
        <w:t xml:space="preserve"> / </w:t>
      </w:r>
      <w:proofErr w:type="spellStart"/>
      <w:r>
        <w:t>unnd</w:t>
      </w:r>
      <w:proofErr w:type="spellEnd"/>
      <w:r>
        <w:t xml:space="preserve"> </w:t>
      </w:r>
      <w:proofErr w:type="spellStart"/>
      <w:r>
        <w:t>klayder</w:t>
      </w:r>
      <w:proofErr w:type="spellEnd"/>
      <w:r>
        <w:t xml:space="preserve"> / das ist das </w:t>
      </w:r>
      <w:proofErr w:type="spellStart"/>
      <w:r>
        <w:t>klaynste</w:t>
      </w:r>
      <w:proofErr w:type="spellEnd"/>
      <w:r>
        <w:t xml:space="preserve"> / und das </w:t>
      </w:r>
      <w:proofErr w:type="spellStart"/>
      <w:r>
        <w:t>ausserlich</w:t>
      </w:r>
      <w:proofErr w:type="spellEnd"/>
      <w:r>
        <w:t xml:space="preserve"> groß gut / </w:t>
      </w:r>
      <w:proofErr w:type="spellStart"/>
      <w:r>
        <w:t>unnd</w:t>
      </w:r>
      <w:proofErr w:type="spellEnd"/>
      <w:r>
        <w:t xml:space="preserve"> dar zu haut </w:t>
      </w:r>
      <w:proofErr w:type="spellStart"/>
      <w:r>
        <w:t>unnd</w:t>
      </w:r>
      <w:proofErr w:type="spellEnd"/>
      <w:r>
        <w:t xml:space="preserve"> har lassen: Mir </w:t>
      </w:r>
      <w:proofErr w:type="spellStart"/>
      <w:r>
        <w:t>moecht</w:t>
      </w:r>
      <w:proofErr w:type="spellEnd"/>
      <w:r>
        <w:t xml:space="preserve"> </w:t>
      </w:r>
      <w:proofErr w:type="spellStart"/>
      <w:r>
        <w:t>villeycht</w:t>
      </w:r>
      <w:proofErr w:type="spellEnd"/>
      <w:r>
        <w:t xml:space="preserve"> mein alter Adam zutragen / bitt </w:t>
      </w:r>
      <w:proofErr w:type="spellStart"/>
      <w:r>
        <w:t>gott</w:t>
      </w:r>
      <w:proofErr w:type="spellEnd"/>
      <w:r>
        <w:t xml:space="preserve"> daß er den </w:t>
      </w:r>
      <w:proofErr w:type="spellStart"/>
      <w:r>
        <w:t>koelch</w:t>
      </w:r>
      <w:proofErr w:type="spellEnd"/>
      <w:r>
        <w:t xml:space="preserve"> des </w:t>
      </w:r>
      <w:proofErr w:type="spellStart"/>
      <w:r>
        <w:t>thodts</w:t>
      </w:r>
      <w:proofErr w:type="spellEnd"/>
      <w:r>
        <w:t xml:space="preserve"> von dir </w:t>
      </w:r>
      <w:proofErr w:type="spellStart"/>
      <w:r>
        <w:t>neme</w:t>
      </w:r>
      <w:proofErr w:type="spellEnd"/>
      <w:r>
        <w:t xml:space="preserve">. Aber der </w:t>
      </w:r>
      <w:proofErr w:type="spellStart"/>
      <w:r>
        <w:t>gayst</w:t>
      </w:r>
      <w:proofErr w:type="spellEnd"/>
      <w:r>
        <w:t xml:space="preserve"> </w:t>
      </w:r>
      <w:proofErr w:type="spellStart"/>
      <w:r>
        <w:t>wirt</w:t>
      </w:r>
      <w:proofErr w:type="spellEnd"/>
      <w:r>
        <w:t xml:space="preserve"> sprechen: Mein </w:t>
      </w:r>
      <w:proofErr w:type="spellStart"/>
      <w:r>
        <w:t>herr</w:t>
      </w:r>
      <w:proofErr w:type="spellEnd"/>
      <w:r>
        <w:t xml:space="preserve"> / </w:t>
      </w:r>
      <w:proofErr w:type="spellStart"/>
      <w:r>
        <w:t>nit</w:t>
      </w:r>
      <w:proofErr w:type="spellEnd"/>
      <w:r>
        <w:t xml:space="preserve"> wie ich / </w:t>
      </w:r>
      <w:proofErr w:type="spellStart"/>
      <w:r>
        <w:t>sonder</w:t>
      </w:r>
      <w:proofErr w:type="spellEnd"/>
      <w:r>
        <w:t xml:space="preserve"> wie du </w:t>
      </w:r>
      <w:proofErr w:type="spellStart"/>
      <w:r>
        <w:t>wilt</w:t>
      </w:r>
      <w:proofErr w:type="spellEnd"/>
      <w:r>
        <w:t xml:space="preserve">. Von wegen </w:t>
      </w:r>
      <w:proofErr w:type="spellStart"/>
      <w:r>
        <w:t>desselbenn</w:t>
      </w:r>
      <w:proofErr w:type="spellEnd"/>
      <w:r>
        <w:t xml:space="preserve"> </w:t>
      </w:r>
      <w:proofErr w:type="spellStart"/>
      <w:r>
        <w:t>schwerts</w:t>
      </w:r>
      <w:proofErr w:type="spellEnd"/>
      <w:r>
        <w:t xml:space="preserve"> / das ist das </w:t>
      </w:r>
      <w:proofErr w:type="spellStart"/>
      <w:r>
        <w:t>wort</w:t>
      </w:r>
      <w:proofErr w:type="spellEnd"/>
      <w:r>
        <w:t xml:space="preserve"> </w:t>
      </w:r>
      <w:proofErr w:type="spellStart"/>
      <w:r>
        <w:t>gottes</w:t>
      </w:r>
      <w:proofErr w:type="spellEnd"/>
      <w:r>
        <w:t xml:space="preserve"> (das mich von </w:t>
      </w:r>
      <w:proofErr w:type="spellStart"/>
      <w:r>
        <w:t>vatter</w:t>
      </w:r>
      <w:proofErr w:type="spellEnd"/>
      <w:r>
        <w:t xml:space="preserve"> / </w:t>
      </w:r>
      <w:proofErr w:type="spellStart"/>
      <w:r>
        <w:t>mutter</w:t>
      </w:r>
      <w:proofErr w:type="spellEnd"/>
      <w:r>
        <w:t xml:space="preserve"> / </w:t>
      </w:r>
      <w:proofErr w:type="spellStart"/>
      <w:r>
        <w:t>bruder</w:t>
      </w:r>
      <w:proofErr w:type="spellEnd"/>
      <w:r>
        <w:t xml:space="preserve"> und </w:t>
      </w:r>
      <w:proofErr w:type="spellStart"/>
      <w:r>
        <w:t>schwester</w:t>
      </w:r>
      <w:proofErr w:type="spellEnd"/>
      <w:r>
        <w:t xml:space="preserve"> / und von aller </w:t>
      </w:r>
      <w:proofErr w:type="spellStart"/>
      <w:r>
        <w:t>freüntschaft</w:t>
      </w:r>
      <w:proofErr w:type="spellEnd"/>
      <w:r>
        <w:t xml:space="preserve"> </w:t>
      </w:r>
      <w:proofErr w:type="spellStart"/>
      <w:r>
        <w:t>abtaylet</w:t>
      </w:r>
      <w:proofErr w:type="spellEnd"/>
      <w:r>
        <w:t xml:space="preserve">) </w:t>
      </w:r>
      <w:proofErr w:type="spellStart"/>
      <w:r>
        <w:t>dürfft</w:t>
      </w:r>
      <w:proofErr w:type="spellEnd"/>
      <w:r>
        <w:t xml:space="preserve"> sagen: </w:t>
      </w:r>
    </w:p>
    <w:p w14:paraId="10B6BAAA" w14:textId="77777777" w:rsidR="00463AA6" w:rsidRDefault="00463AA6" w:rsidP="00463AA6">
      <w:pPr>
        <w:pStyle w:val="StandardWeb"/>
      </w:pPr>
      <w:r>
        <w:t xml:space="preserve">Christum </w:t>
      </w:r>
      <w:proofErr w:type="spellStart"/>
      <w:r>
        <w:t>findt</w:t>
      </w:r>
      <w:proofErr w:type="spellEnd"/>
      <w:r>
        <w:t xml:space="preserve"> man </w:t>
      </w:r>
      <w:proofErr w:type="spellStart"/>
      <w:r>
        <w:t>nit</w:t>
      </w:r>
      <w:proofErr w:type="spellEnd"/>
      <w:r>
        <w:t xml:space="preserve"> </w:t>
      </w:r>
      <w:proofErr w:type="spellStart"/>
      <w:r>
        <w:t>under</w:t>
      </w:r>
      <w:proofErr w:type="spellEnd"/>
      <w:r>
        <w:t xml:space="preserve"> der </w:t>
      </w:r>
      <w:proofErr w:type="spellStart"/>
      <w:r>
        <w:t>freündtschafft</w:t>
      </w:r>
      <w:proofErr w:type="spellEnd"/>
      <w:r>
        <w:t xml:space="preserve"> / </w:t>
      </w:r>
      <w:proofErr w:type="spellStart"/>
      <w:r>
        <w:t>sonder</w:t>
      </w:r>
      <w:proofErr w:type="spellEnd"/>
      <w:r>
        <w:t xml:space="preserve"> </w:t>
      </w:r>
      <w:proofErr w:type="spellStart"/>
      <w:r>
        <w:t>inn</w:t>
      </w:r>
      <w:proofErr w:type="spellEnd"/>
      <w:r>
        <w:t xml:space="preserve"> seinem Tempel / dar </w:t>
      </w:r>
      <w:proofErr w:type="spellStart"/>
      <w:r>
        <w:t>inn</w:t>
      </w:r>
      <w:proofErr w:type="spellEnd"/>
      <w:r>
        <w:t xml:space="preserve"> sein </w:t>
      </w:r>
      <w:proofErr w:type="spellStart"/>
      <w:r>
        <w:t>wort</w:t>
      </w:r>
      <w:proofErr w:type="spellEnd"/>
      <w:r>
        <w:t xml:space="preserve"> klinget </w:t>
      </w:r>
      <w:proofErr w:type="spellStart"/>
      <w:r>
        <w:t>unnd</w:t>
      </w:r>
      <w:proofErr w:type="spellEnd"/>
      <w:r>
        <w:t xml:space="preserve"> </w:t>
      </w:r>
      <w:proofErr w:type="spellStart"/>
      <w:r>
        <w:t>erschillet</w:t>
      </w:r>
      <w:proofErr w:type="spellEnd"/>
      <w:r>
        <w:t xml:space="preserve"> / da sich die </w:t>
      </w:r>
      <w:proofErr w:type="spellStart"/>
      <w:r>
        <w:t>Phariseyer</w:t>
      </w:r>
      <w:proofErr w:type="spellEnd"/>
      <w:r>
        <w:t xml:space="preserve"> und </w:t>
      </w:r>
      <w:proofErr w:type="spellStart"/>
      <w:r>
        <w:t>gleyßner</w:t>
      </w:r>
      <w:proofErr w:type="spellEnd"/>
      <w:r>
        <w:t xml:space="preserve"> / der Bapst und seine Gecken / wundern / und </w:t>
      </w:r>
      <w:proofErr w:type="spellStart"/>
      <w:r>
        <w:t>nerrisch</w:t>
      </w:r>
      <w:proofErr w:type="spellEnd"/>
      <w:r>
        <w:t xml:space="preserve"> werden. In dem selben Tempel (der ein gelassen </w:t>
      </w:r>
      <w:proofErr w:type="spellStart"/>
      <w:r>
        <w:t>mensch</w:t>
      </w:r>
      <w:proofErr w:type="spellEnd"/>
      <w:r>
        <w:t xml:space="preserve"> ist) </w:t>
      </w:r>
      <w:proofErr w:type="spellStart"/>
      <w:r>
        <w:t>wirt</w:t>
      </w:r>
      <w:proofErr w:type="spellEnd"/>
      <w:r>
        <w:t xml:space="preserve"> </w:t>
      </w:r>
      <w:proofErr w:type="spellStart"/>
      <w:r>
        <w:t>got</w:t>
      </w:r>
      <w:proofErr w:type="spellEnd"/>
      <w:r>
        <w:t xml:space="preserve">. Christus unser </w:t>
      </w:r>
      <w:proofErr w:type="spellStart"/>
      <w:r>
        <w:t>herr</w:t>
      </w:r>
      <w:proofErr w:type="spellEnd"/>
      <w:r>
        <w:t xml:space="preserve"> ist gefunden. Ich </w:t>
      </w:r>
      <w:proofErr w:type="spellStart"/>
      <w:r>
        <w:t>werd</w:t>
      </w:r>
      <w:proofErr w:type="spellEnd"/>
      <w:r>
        <w:t xml:space="preserve"> Christum </w:t>
      </w:r>
      <w:proofErr w:type="spellStart"/>
      <w:r>
        <w:t>inn</w:t>
      </w:r>
      <w:proofErr w:type="spellEnd"/>
      <w:r>
        <w:t xml:space="preserve"> </w:t>
      </w:r>
      <w:proofErr w:type="spellStart"/>
      <w:r>
        <w:t>disem</w:t>
      </w:r>
      <w:proofErr w:type="spellEnd"/>
      <w:r>
        <w:t xml:space="preserve"> fall bey euch </w:t>
      </w:r>
      <w:proofErr w:type="spellStart"/>
      <w:r>
        <w:t>betruebten</w:t>
      </w:r>
      <w:proofErr w:type="spellEnd"/>
      <w:r>
        <w:t xml:space="preserve"> </w:t>
      </w:r>
      <w:proofErr w:type="spellStart"/>
      <w:r>
        <w:t>freünden</w:t>
      </w:r>
      <w:proofErr w:type="spellEnd"/>
      <w:r>
        <w:t xml:space="preserve"> nicht finden / </w:t>
      </w:r>
      <w:proofErr w:type="spellStart"/>
      <w:r>
        <w:t>werdent</w:t>
      </w:r>
      <w:proofErr w:type="spellEnd"/>
      <w:r>
        <w:t xml:space="preserve"> </w:t>
      </w:r>
      <w:proofErr w:type="spellStart"/>
      <w:r>
        <w:t>ir</w:t>
      </w:r>
      <w:proofErr w:type="spellEnd"/>
      <w:r>
        <w:t xml:space="preserve"> aber mir zu </w:t>
      </w:r>
      <w:proofErr w:type="spellStart"/>
      <w:r>
        <w:t>schreyben</w:t>
      </w:r>
      <w:proofErr w:type="spellEnd"/>
      <w:r>
        <w:t xml:space="preserve"> oder einblasen. Lieber </w:t>
      </w:r>
      <w:proofErr w:type="spellStart"/>
      <w:r>
        <w:t>freündt</w:t>
      </w:r>
      <w:proofErr w:type="spellEnd"/>
      <w:r>
        <w:t xml:space="preserve"> / das sey </w:t>
      </w:r>
      <w:proofErr w:type="spellStart"/>
      <w:r>
        <w:t>weyt</w:t>
      </w:r>
      <w:proofErr w:type="spellEnd"/>
      <w:r>
        <w:t xml:space="preserve"> </w:t>
      </w:r>
      <w:proofErr w:type="spellStart"/>
      <w:r>
        <w:t>unnd</w:t>
      </w:r>
      <w:proofErr w:type="spellEnd"/>
      <w:r>
        <w:t xml:space="preserve"> fern von dir / daß du von dem Bapst zu Rom </w:t>
      </w:r>
      <w:proofErr w:type="spellStart"/>
      <w:r>
        <w:t>solst</w:t>
      </w:r>
      <w:proofErr w:type="spellEnd"/>
      <w:r>
        <w:t xml:space="preserve"> gefangen / </w:t>
      </w:r>
      <w:proofErr w:type="spellStart"/>
      <w:r>
        <w:t>zergentzet</w:t>
      </w:r>
      <w:proofErr w:type="spellEnd"/>
      <w:r>
        <w:t xml:space="preserve"> / </w:t>
      </w:r>
      <w:proofErr w:type="spellStart"/>
      <w:r>
        <w:t>unnd</w:t>
      </w:r>
      <w:proofErr w:type="spellEnd"/>
      <w:r>
        <w:t xml:space="preserve"> </w:t>
      </w:r>
      <w:proofErr w:type="spellStart"/>
      <w:r>
        <w:t>ertoedtet</w:t>
      </w:r>
      <w:proofErr w:type="spellEnd"/>
      <w:r>
        <w:t xml:space="preserve"> werden / wie der </w:t>
      </w:r>
      <w:proofErr w:type="spellStart"/>
      <w:r>
        <w:t>ainfeltig</w:t>
      </w:r>
      <w:proofErr w:type="spellEnd"/>
      <w:r>
        <w:t xml:space="preserve"> Petrus zu Christo saget. Herr / das sey fern von dir / daß du zu Jerusalem </w:t>
      </w:r>
      <w:proofErr w:type="spellStart"/>
      <w:r>
        <w:t>solst</w:t>
      </w:r>
      <w:proofErr w:type="spellEnd"/>
      <w:r>
        <w:t xml:space="preserve"> von den </w:t>
      </w:r>
      <w:proofErr w:type="spellStart"/>
      <w:r>
        <w:t>iuden</w:t>
      </w:r>
      <w:proofErr w:type="spellEnd"/>
      <w:r>
        <w:t xml:space="preserve"> gefangen / </w:t>
      </w:r>
      <w:proofErr w:type="spellStart"/>
      <w:r>
        <w:t>gegayßlet</w:t>
      </w:r>
      <w:proofErr w:type="spellEnd"/>
      <w:r>
        <w:t xml:space="preserve"> / und erwürget werden. So </w:t>
      </w:r>
      <w:proofErr w:type="spellStart"/>
      <w:r>
        <w:t>solt</w:t>
      </w:r>
      <w:proofErr w:type="spellEnd"/>
      <w:r>
        <w:t xml:space="preserve"> </w:t>
      </w:r>
      <w:proofErr w:type="spellStart"/>
      <w:r>
        <w:t>ir</w:t>
      </w:r>
      <w:proofErr w:type="spellEnd"/>
      <w:r>
        <w:t xml:space="preserve"> übel </w:t>
      </w:r>
      <w:proofErr w:type="spellStart"/>
      <w:r>
        <w:t>hoeren</w:t>
      </w:r>
      <w:proofErr w:type="spellEnd"/>
      <w:r>
        <w:t xml:space="preserve">: Dann wie </w:t>
      </w:r>
      <w:proofErr w:type="spellStart"/>
      <w:r>
        <w:t>wol</w:t>
      </w:r>
      <w:proofErr w:type="spellEnd"/>
      <w:r>
        <w:t xml:space="preserve"> Petrus </w:t>
      </w:r>
      <w:proofErr w:type="spellStart"/>
      <w:r>
        <w:t>ain</w:t>
      </w:r>
      <w:proofErr w:type="spellEnd"/>
      <w:r>
        <w:t xml:space="preserve"> gut weltlich </w:t>
      </w:r>
      <w:proofErr w:type="spellStart"/>
      <w:r>
        <w:t>unn</w:t>
      </w:r>
      <w:proofErr w:type="spellEnd"/>
      <w:r>
        <w:t xml:space="preserve"> natürlich </w:t>
      </w:r>
      <w:proofErr w:type="spellStart"/>
      <w:r>
        <w:t>maynung</w:t>
      </w:r>
      <w:proofErr w:type="spellEnd"/>
      <w:r>
        <w:t xml:space="preserve"> </w:t>
      </w:r>
      <w:proofErr w:type="spellStart"/>
      <w:r>
        <w:t>hett</w:t>
      </w:r>
      <w:proofErr w:type="spellEnd"/>
      <w:r>
        <w:t xml:space="preserve"> / wie er oder ander Christen </w:t>
      </w:r>
      <w:proofErr w:type="spellStart"/>
      <w:r>
        <w:t>moecht</w:t>
      </w:r>
      <w:proofErr w:type="spellEnd"/>
      <w:r>
        <w:t xml:space="preserve"> haben: </w:t>
      </w:r>
    </w:p>
    <w:p w14:paraId="4D23D88F" w14:textId="77777777" w:rsidR="00463AA6" w:rsidRDefault="00463AA6" w:rsidP="00463AA6">
      <w:pPr>
        <w:pStyle w:val="StandardWeb"/>
      </w:pPr>
      <w:r>
        <w:t xml:space="preserve">Dannoch sagt Christus zu Petro: </w:t>
      </w:r>
      <w:proofErr w:type="spellStart"/>
      <w:r>
        <w:t>Gee</w:t>
      </w:r>
      <w:proofErr w:type="spellEnd"/>
      <w:r>
        <w:t xml:space="preserve"> </w:t>
      </w:r>
      <w:proofErr w:type="spellStart"/>
      <w:r>
        <w:t>vonn</w:t>
      </w:r>
      <w:proofErr w:type="spellEnd"/>
      <w:r>
        <w:t xml:space="preserve"> mir du </w:t>
      </w:r>
      <w:proofErr w:type="spellStart"/>
      <w:r>
        <w:t>Sathana</w:t>
      </w:r>
      <w:proofErr w:type="spellEnd"/>
      <w:r>
        <w:t xml:space="preserve"> / du </w:t>
      </w:r>
      <w:proofErr w:type="spellStart"/>
      <w:r>
        <w:t>teüffel</w:t>
      </w:r>
      <w:proofErr w:type="spellEnd"/>
      <w:r>
        <w:t xml:space="preserve"> / du </w:t>
      </w:r>
      <w:proofErr w:type="spellStart"/>
      <w:r>
        <w:t>verhinderer</w:t>
      </w:r>
      <w:proofErr w:type="spellEnd"/>
      <w:r>
        <w:t xml:space="preserve"> / dann du </w:t>
      </w:r>
      <w:proofErr w:type="spellStart"/>
      <w:r>
        <w:t>versteest</w:t>
      </w:r>
      <w:proofErr w:type="spellEnd"/>
      <w:r>
        <w:t xml:space="preserve"> </w:t>
      </w:r>
      <w:proofErr w:type="spellStart"/>
      <w:r>
        <w:t>nit</w:t>
      </w:r>
      <w:proofErr w:type="spellEnd"/>
      <w:r>
        <w:t xml:space="preserve"> was </w:t>
      </w:r>
      <w:proofErr w:type="spellStart"/>
      <w:r>
        <w:t>gott</w:t>
      </w:r>
      <w:proofErr w:type="spellEnd"/>
      <w:r>
        <w:t xml:space="preserve"> </w:t>
      </w:r>
      <w:proofErr w:type="spellStart"/>
      <w:r>
        <w:t>wil</w:t>
      </w:r>
      <w:proofErr w:type="spellEnd"/>
      <w:r>
        <w:t xml:space="preserve"> haben / </w:t>
      </w:r>
      <w:proofErr w:type="spellStart"/>
      <w:r>
        <w:t>sonder</w:t>
      </w:r>
      <w:proofErr w:type="spellEnd"/>
      <w:r>
        <w:t xml:space="preserve"> was der </w:t>
      </w:r>
      <w:proofErr w:type="spellStart"/>
      <w:r>
        <w:t>mensch</w:t>
      </w:r>
      <w:proofErr w:type="spellEnd"/>
      <w:r>
        <w:t xml:space="preserve"> ist: Inn solcher </w:t>
      </w:r>
      <w:proofErr w:type="spellStart"/>
      <w:r>
        <w:t>weyß</w:t>
      </w:r>
      <w:proofErr w:type="spellEnd"/>
      <w:r>
        <w:t xml:space="preserve"> werde ich euch </w:t>
      </w:r>
      <w:proofErr w:type="spellStart"/>
      <w:r>
        <w:t>anntwurt</w:t>
      </w:r>
      <w:proofErr w:type="spellEnd"/>
      <w:r>
        <w:t xml:space="preserve"> geben / so </w:t>
      </w:r>
      <w:proofErr w:type="spellStart"/>
      <w:r>
        <w:t>ir</w:t>
      </w:r>
      <w:proofErr w:type="spellEnd"/>
      <w:r>
        <w:t xml:space="preserve"> zu mir sprechen </w:t>
      </w:r>
      <w:proofErr w:type="spellStart"/>
      <w:r>
        <w:t>dürfft</w:t>
      </w:r>
      <w:proofErr w:type="spellEnd"/>
      <w:r>
        <w:t xml:space="preserve">. Lieber stell ab / die </w:t>
      </w:r>
      <w:proofErr w:type="spellStart"/>
      <w:r>
        <w:t>leut</w:t>
      </w:r>
      <w:proofErr w:type="spellEnd"/>
      <w:r>
        <w:t xml:space="preserve"> </w:t>
      </w:r>
      <w:proofErr w:type="spellStart"/>
      <w:r>
        <w:t>maynen</w:t>
      </w:r>
      <w:proofErr w:type="spellEnd"/>
      <w:r>
        <w:t xml:space="preserve"> dich </w:t>
      </w:r>
      <w:proofErr w:type="spellStart"/>
      <w:r>
        <w:t>nit</w:t>
      </w:r>
      <w:proofErr w:type="spellEnd"/>
      <w:r>
        <w:t xml:space="preserve"> </w:t>
      </w:r>
      <w:proofErr w:type="spellStart"/>
      <w:r>
        <w:t>wol</w:t>
      </w:r>
      <w:proofErr w:type="spellEnd"/>
      <w:r>
        <w:t xml:space="preserve"> / die dich mit dem </w:t>
      </w:r>
      <w:proofErr w:type="spellStart"/>
      <w:r>
        <w:t>wort</w:t>
      </w:r>
      <w:proofErr w:type="spellEnd"/>
      <w:r>
        <w:t xml:space="preserve"> </w:t>
      </w:r>
      <w:proofErr w:type="spellStart"/>
      <w:r>
        <w:t>gotes</w:t>
      </w:r>
      <w:proofErr w:type="spellEnd"/>
      <w:r>
        <w:t xml:space="preserve"> an den Bapst </w:t>
      </w:r>
      <w:proofErr w:type="spellStart"/>
      <w:r>
        <w:t>woellen</w:t>
      </w:r>
      <w:proofErr w:type="spellEnd"/>
      <w:r>
        <w:t xml:space="preserve"> </w:t>
      </w:r>
      <w:proofErr w:type="spellStart"/>
      <w:r>
        <w:t>pinden</w:t>
      </w:r>
      <w:proofErr w:type="spellEnd"/>
      <w:r>
        <w:t xml:space="preserve"> / was ist es du </w:t>
      </w:r>
      <w:proofErr w:type="spellStart"/>
      <w:r>
        <w:t>werest</w:t>
      </w:r>
      <w:proofErr w:type="spellEnd"/>
      <w:r>
        <w:t xml:space="preserve"> </w:t>
      </w:r>
      <w:proofErr w:type="spellStart"/>
      <w:r>
        <w:t>wol</w:t>
      </w:r>
      <w:proofErr w:type="spellEnd"/>
      <w:r>
        <w:t xml:space="preserve"> </w:t>
      </w:r>
      <w:proofErr w:type="spellStart"/>
      <w:r>
        <w:t>bliben</w:t>
      </w:r>
      <w:proofErr w:type="spellEnd"/>
      <w:r>
        <w:t xml:space="preserve"> </w:t>
      </w:r>
      <w:proofErr w:type="spellStart"/>
      <w:r>
        <w:t>unn</w:t>
      </w:r>
      <w:proofErr w:type="spellEnd"/>
      <w:r>
        <w:t xml:space="preserve"> </w:t>
      </w:r>
      <w:proofErr w:type="spellStart"/>
      <w:r>
        <w:t>eer</w:t>
      </w:r>
      <w:proofErr w:type="spellEnd"/>
      <w:r>
        <w:t xml:space="preserve"> gehabt: </w:t>
      </w:r>
      <w:proofErr w:type="spellStart"/>
      <w:r>
        <w:t>Ir</w:t>
      </w:r>
      <w:proofErr w:type="spellEnd"/>
      <w:r>
        <w:t xml:space="preserve"> </w:t>
      </w:r>
      <w:proofErr w:type="spellStart"/>
      <w:r>
        <w:t>teüffel</w:t>
      </w:r>
      <w:proofErr w:type="spellEnd"/>
      <w:r>
        <w:t xml:space="preserve"> alle </w:t>
      </w:r>
      <w:proofErr w:type="spellStart"/>
      <w:r>
        <w:t>geent</w:t>
      </w:r>
      <w:proofErr w:type="spellEnd"/>
      <w:r>
        <w:t xml:space="preserve"> von mir / </w:t>
      </w:r>
      <w:proofErr w:type="spellStart"/>
      <w:r>
        <w:t>ir</w:t>
      </w:r>
      <w:proofErr w:type="spellEnd"/>
      <w:r>
        <w:t xml:space="preserve"> </w:t>
      </w:r>
      <w:proofErr w:type="spellStart"/>
      <w:r>
        <w:t>wissent</w:t>
      </w:r>
      <w:proofErr w:type="spellEnd"/>
      <w:r>
        <w:t xml:space="preserve"> </w:t>
      </w:r>
      <w:proofErr w:type="spellStart"/>
      <w:r>
        <w:t>nitt</w:t>
      </w:r>
      <w:proofErr w:type="spellEnd"/>
      <w:r>
        <w:t xml:space="preserve"> was </w:t>
      </w:r>
      <w:proofErr w:type="spellStart"/>
      <w:r>
        <w:t>goetlich</w:t>
      </w:r>
      <w:proofErr w:type="spellEnd"/>
      <w:r>
        <w:t xml:space="preserve"> ist. </w:t>
      </w:r>
      <w:proofErr w:type="spellStart"/>
      <w:r>
        <w:t>Hatt</w:t>
      </w:r>
      <w:proofErr w:type="spellEnd"/>
      <w:r>
        <w:t xml:space="preserve"> </w:t>
      </w:r>
      <w:proofErr w:type="spellStart"/>
      <w:r>
        <w:t>nit</w:t>
      </w:r>
      <w:proofErr w:type="spellEnd"/>
      <w:r>
        <w:t xml:space="preserve"> der </w:t>
      </w:r>
      <w:proofErr w:type="spellStart"/>
      <w:r>
        <w:t>frumm</w:t>
      </w:r>
      <w:proofErr w:type="spellEnd"/>
      <w:r>
        <w:t xml:space="preserve"> Christlich und </w:t>
      </w:r>
      <w:proofErr w:type="spellStart"/>
      <w:r>
        <w:t>hochgelert</w:t>
      </w:r>
      <w:proofErr w:type="spellEnd"/>
      <w:r>
        <w:t xml:space="preserve"> Doctor Johan Huß / </w:t>
      </w:r>
      <w:proofErr w:type="spellStart"/>
      <w:r>
        <w:t>ain</w:t>
      </w:r>
      <w:proofErr w:type="spellEnd"/>
      <w:r>
        <w:t xml:space="preserve"> bitter </w:t>
      </w:r>
      <w:proofErr w:type="spellStart"/>
      <w:r>
        <w:t>schwert</w:t>
      </w:r>
      <w:proofErr w:type="spellEnd"/>
      <w:r>
        <w:t xml:space="preserve"> genommen </w:t>
      </w:r>
      <w:proofErr w:type="spellStart"/>
      <w:r>
        <w:t>unnd</w:t>
      </w:r>
      <w:proofErr w:type="spellEnd"/>
      <w:r>
        <w:t xml:space="preserve"> gelitten / </w:t>
      </w:r>
      <w:proofErr w:type="spellStart"/>
      <w:r>
        <w:t>sy</w:t>
      </w:r>
      <w:proofErr w:type="spellEnd"/>
      <w:r>
        <w:t xml:space="preserve"> haben in </w:t>
      </w:r>
      <w:proofErr w:type="spellStart"/>
      <w:r>
        <w:t>umb</w:t>
      </w:r>
      <w:proofErr w:type="spellEnd"/>
      <w:r>
        <w:t xml:space="preserve"> sein </w:t>
      </w:r>
      <w:proofErr w:type="spellStart"/>
      <w:r>
        <w:t>gutte</w:t>
      </w:r>
      <w:proofErr w:type="spellEnd"/>
      <w:r>
        <w:t xml:space="preserve"> gerechte leer / wie dann der </w:t>
      </w:r>
      <w:proofErr w:type="spellStart"/>
      <w:r>
        <w:t>merer</w:t>
      </w:r>
      <w:proofErr w:type="spellEnd"/>
      <w:r>
        <w:t xml:space="preserve"> </w:t>
      </w:r>
      <w:proofErr w:type="spellStart"/>
      <w:r>
        <w:t>tayl</w:t>
      </w:r>
      <w:proofErr w:type="spellEnd"/>
      <w:r>
        <w:t xml:space="preserve"> seiner </w:t>
      </w:r>
      <w:proofErr w:type="spellStart"/>
      <w:r>
        <w:t>artickel</w:t>
      </w:r>
      <w:proofErr w:type="spellEnd"/>
      <w:r>
        <w:t xml:space="preserve"> </w:t>
      </w:r>
      <w:proofErr w:type="spellStart"/>
      <w:r>
        <w:t>inn</w:t>
      </w:r>
      <w:proofErr w:type="spellEnd"/>
      <w:r>
        <w:t xml:space="preserve"> der </w:t>
      </w:r>
      <w:proofErr w:type="spellStart"/>
      <w:r>
        <w:t>schrifft</w:t>
      </w:r>
      <w:proofErr w:type="spellEnd"/>
      <w:r>
        <w:t xml:space="preserve"> </w:t>
      </w:r>
      <w:proofErr w:type="spellStart"/>
      <w:r>
        <w:t>steent</w:t>
      </w:r>
      <w:proofErr w:type="spellEnd"/>
      <w:r>
        <w:t xml:space="preserve"> </w:t>
      </w:r>
      <w:proofErr w:type="spellStart"/>
      <w:r>
        <w:t>verdampt</w:t>
      </w:r>
      <w:proofErr w:type="spellEnd"/>
      <w:r>
        <w:t xml:space="preserve"> / </w:t>
      </w:r>
      <w:proofErr w:type="spellStart"/>
      <w:r>
        <w:t>unn</w:t>
      </w:r>
      <w:proofErr w:type="spellEnd"/>
      <w:r>
        <w:t xml:space="preserve"> dem </w:t>
      </w:r>
      <w:proofErr w:type="spellStart"/>
      <w:r>
        <w:t>starckem</w:t>
      </w:r>
      <w:proofErr w:type="spellEnd"/>
      <w:r>
        <w:t xml:space="preserve"> </w:t>
      </w:r>
      <w:proofErr w:type="spellStart"/>
      <w:r>
        <w:t>märter</w:t>
      </w:r>
      <w:proofErr w:type="spellEnd"/>
      <w:r>
        <w:t xml:space="preserve"> </w:t>
      </w:r>
      <w:proofErr w:type="spellStart"/>
      <w:r>
        <w:t>ainen</w:t>
      </w:r>
      <w:proofErr w:type="spellEnd"/>
      <w:r>
        <w:t xml:space="preserve"> </w:t>
      </w:r>
      <w:proofErr w:type="spellStart"/>
      <w:r>
        <w:t>hut</w:t>
      </w:r>
      <w:proofErr w:type="spellEnd"/>
      <w:r>
        <w:t xml:space="preserve"> </w:t>
      </w:r>
      <w:proofErr w:type="spellStart"/>
      <w:r>
        <w:t>vol</w:t>
      </w:r>
      <w:proofErr w:type="spellEnd"/>
      <w:r>
        <w:t xml:space="preserve"> gemalter </w:t>
      </w:r>
      <w:proofErr w:type="spellStart"/>
      <w:r>
        <w:t>teüffel</w:t>
      </w:r>
      <w:proofErr w:type="spellEnd"/>
      <w:r>
        <w:t xml:space="preserve"> </w:t>
      </w:r>
      <w:proofErr w:type="spellStart"/>
      <w:r>
        <w:t>auff</w:t>
      </w:r>
      <w:proofErr w:type="spellEnd"/>
      <w:r>
        <w:t xml:space="preserve"> gesetzt / </w:t>
      </w:r>
      <w:proofErr w:type="spellStart"/>
      <w:r>
        <w:t>unn</w:t>
      </w:r>
      <w:proofErr w:type="spellEnd"/>
      <w:r>
        <w:t xml:space="preserve"> also </w:t>
      </w:r>
      <w:proofErr w:type="spellStart"/>
      <w:r>
        <w:t>inn</w:t>
      </w:r>
      <w:proofErr w:type="spellEnd"/>
      <w:r>
        <w:t xml:space="preserve"> </w:t>
      </w:r>
      <w:proofErr w:type="spellStart"/>
      <w:r>
        <w:t>spoetlicher</w:t>
      </w:r>
      <w:proofErr w:type="spellEnd"/>
      <w:r>
        <w:t xml:space="preserve"> </w:t>
      </w:r>
      <w:proofErr w:type="spellStart"/>
      <w:r>
        <w:t>weyß</w:t>
      </w:r>
      <w:proofErr w:type="spellEnd"/>
      <w:r>
        <w:t xml:space="preserve"> verbrannt. Ich </w:t>
      </w:r>
      <w:proofErr w:type="spellStart"/>
      <w:r>
        <w:t>fürcht</w:t>
      </w:r>
      <w:proofErr w:type="spellEnd"/>
      <w:r>
        <w:t xml:space="preserve"> ich muß auch noch </w:t>
      </w:r>
      <w:proofErr w:type="spellStart"/>
      <w:r>
        <w:t>ain</w:t>
      </w:r>
      <w:proofErr w:type="spellEnd"/>
      <w:r>
        <w:t xml:space="preserve"> </w:t>
      </w:r>
      <w:proofErr w:type="spellStart"/>
      <w:r>
        <w:t>solicher</w:t>
      </w:r>
      <w:proofErr w:type="spellEnd"/>
      <w:r>
        <w:t xml:space="preserve"> </w:t>
      </w:r>
      <w:proofErr w:type="spellStart"/>
      <w:r>
        <w:t>verhoenter</w:t>
      </w:r>
      <w:proofErr w:type="spellEnd"/>
      <w:r>
        <w:t xml:space="preserve"> </w:t>
      </w:r>
      <w:proofErr w:type="spellStart"/>
      <w:r>
        <w:t>bischoff</w:t>
      </w:r>
      <w:proofErr w:type="spellEnd"/>
      <w:r>
        <w:t xml:space="preserve"> / wie </w:t>
      </w:r>
      <w:proofErr w:type="spellStart"/>
      <w:r>
        <w:t>wol</w:t>
      </w:r>
      <w:proofErr w:type="spellEnd"/>
      <w:r>
        <w:t xml:space="preserve"> </w:t>
      </w:r>
      <w:proofErr w:type="spellStart"/>
      <w:r>
        <w:t>unverschult</w:t>
      </w:r>
      <w:proofErr w:type="spellEnd"/>
      <w:r>
        <w:t xml:space="preserve"> werden / das wurde meine </w:t>
      </w:r>
      <w:proofErr w:type="spellStart"/>
      <w:r>
        <w:t>freünde</w:t>
      </w:r>
      <w:proofErr w:type="spellEnd"/>
      <w:r>
        <w:t xml:space="preserve"> gar übel </w:t>
      </w:r>
      <w:proofErr w:type="spellStart"/>
      <w:r>
        <w:t>beyssen</w:t>
      </w:r>
      <w:proofErr w:type="spellEnd"/>
      <w:r>
        <w:t xml:space="preserve">. Doch </w:t>
      </w:r>
      <w:proofErr w:type="spellStart"/>
      <w:r>
        <w:t>troestet</w:t>
      </w:r>
      <w:proofErr w:type="spellEnd"/>
      <w:r>
        <w:t xml:space="preserve"> mich die </w:t>
      </w:r>
      <w:proofErr w:type="spellStart"/>
      <w:r>
        <w:t>schrifft</w:t>
      </w:r>
      <w:proofErr w:type="spellEnd"/>
      <w:r>
        <w:t xml:space="preserve"> aber / Christus </w:t>
      </w:r>
      <w:proofErr w:type="spellStart"/>
      <w:r>
        <w:t>inn</w:t>
      </w:r>
      <w:proofErr w:type="spellEnd"/>
      <w:r>
        <w:t xml:space="preserve"> seinem </w:t>
      </w:r>
      <w:proofErr w:type="spellStart"/>
      <w:r>
        <w:t>wort</w:t>
      </w:r>
      <w:proofErr w:type="spellEnd"/>
      <w:r>
        <w:t xml:space="preserve"> sprechende. Du darfst </w:t>
      </w:r>
      <w:proofErr w:type="spellStart"/>
      <w:r>
        <w:t>nit</w:t>
      </w:r>
      <w:proofErr w:type="spellEnd"/>
      <w:r>
        <w:t xml:space="preserve"> </w:t>
      </w:r>
      <w:proofErr w:type="spellStart"/>
      <w:r>
        <w:t>gedenncken</w:t>
      </w:r>
      <w:proofErr w:type="spellEnd"/>
      <w:r>
        <w:t xml:space="preserve"> / das ich kommen bin </w:t>
      </w:r>
      <w:proofErr w:type="spellStart"/>
      <w:r>
        <w:t>frid</w:t>
      </w:r>
      <w:proofErr w:type="spellEnd"/>
      <w:r>
        <w:t xml:space="preserve"> zumachen / dann ich bin </w:t>
      </w:r>
      <w:proofErr w:type="spellStart"/>
      <w:r>
        <w:t>darumb</w:t>
      </w:r>
      <w:proofErr w:type="spellEnd"/>
      <w:r>
        <w:t xml:space="preserve"> kommen / das ich den </w:t>
      </w:r>
      <w:proofErr w:type="spellStart"/>
      <w:r>
        <w:t>menschen</w:t>
      </w:r>
      <w:proofErr w:type="spellEnd"/>
      <w:r>
        <w:t xml:space="preserve"> wider seinen </w:t>
      </w:r>
      <w:proofErr w:type="spellStart"/>
      <w:r>
        <w:t>vatter</w:t>
      </w:r>
      <w:proofErr w:type="spellEnd"/>
      <w:r>
        <w:t xml:space="preserve"> </w:t>
      </w:r>
      <w:proofErr w:type="spellStart"/>
      <w:r>
        <w:t>schayden</w:t>
      </w:r>
      <w:proofErr w:type="spellEnd"/>
      <w:r>
        <w:t xml:space="preserve"> will / </w:t>
      </w:r>
      <w:proofErr w:type="spellStart"/>
      <w:r>
        <w:t>unn</w:t>
      </w:r>
      <w:proofErr w:type="spellEnd"/>
      <w:r>
        <w:t xml:space="preserve"> den </w:t>
      </w:r>
      <w:proofErr w:type="spellStart"/>
      <w:r>
        <w:t>sun</w:t>
      </w:r>
      <w:proofErr w:type="spellEnd"/>
      <w:r>
        <w:t xml:space="preserve"> gegen seiner </w:t>
      </w:r>
      <w:proofErr w:type="spellStart"/>
      <w:r>
        <w:t>muter</w:t>
      </w:r>
      <w:proofErr w:type="spellEnd"/>
      <w:r>
        <w:t xml:space="preserve"> setzen Der halben muß ich liebe </w:t>
      </w:r>
      <w:proofErr w:type="spellStart"/>
      <w:r>
        <w:t>freünde</w:t>
      </w:r>
      <w:proofErr w:type="spellEnd"/>
      <w:r>
        <w:t xml:space="preserve"> wider </w:t>
      </w:r>
      <w:proofErr w:type="spellStart"/>
      <w:r>
        <w:t>eüch</w:t>
      </w:r>
      <w:proofErr w:type="spellEnd"/>
      <w:r>
        <w:t xml:space="preserve"> sein / so </w:t>
      </w:r>
      <w:proofErr w:type="spellStart"/>
      <w:r>
        <w:t>ir</w:t>
      </w:r>
      <w:proofErr w:type="spellEnd"/>
      <w:r>
        <w:t xml:space="preserve"> mich von dem </w:t>
      </w:r>
      <w:proofErr w:type="spellStart"/>
      <w:r>
        <w:t>wort</w:t>
      </w:r>
      <w:proofErr w:type="spellEnd"/>
      <w:r>
        <w:t xml:space="preserve"> </w:t>
      </w:r>
      <w:proofErr w:type="spellStart"/>
      <w:r>
        <w:t>gotes</w:t>
      </w:r>
      <w:proofErr w:type="spellEnd"/>
      <w:r>
        <w:t xml:space="preserve"> </w:t>
      </w:r>
      <w:proofErr w:type="spellStart"/>
      <w:r>
        <w:t>woelt</w:t>
      </w:r>
      <w:proofErr w:type="spellEnd"/>
      <w:r>
        <w:t xml:space="preserve"> </w:t>
      </w:r>
      <w:proofErr w:type="spellStart"/>
      <w:r>
        <w:t>helffen</w:t>
      </w:r>
      <w:proofErr w:type="spellEnd"/>
      <w:r>
        <w:t xml:space="preserve"> abziehen. </w:t>
      </w:r>
    </w:p>
    <w:p w14:paraId="7337C6C1" w14:textId="77777777" w:rsidR="00463AA6" w:rsidRDefault="00463AA6" w:rsidP="00463AA6">
      <w:pPr>
        <w:pStyle w:val="StandardWeb"/>
      </w:pPr>
      <w:r>
        <w:t xml:space="preserve">Was </w:t>
      </w:r>
      <w:proofErr w:type="spellStart"/>
      <w:r>
        <w:t>wolt</w:t>
      </w:r>
      <w:proofErr w:type="spellEnd"/>
      <w:r>
        <w:t xml:space="preserve"> </w:t>
      </w:r>
      <w:proofErr w:type="spellStart"/>
      <w:r>
        <w:t>ir</w:t>
      </w:r>
      <w:proofErr w:type="spellEnd"/>
      <w:r>
        <w:t xml:space="preserve"> </w:t>
      </w:r>
      <w:proofErr w:type="spellStart"/>
      <w:r>
        <w:t>eüch</w:t>
      </w:r>
      <w:proofErr w:type="spellEnd"/>
      <w:r>
        <w:t xml:space="preserve"> aber </w:t>
      </w:r>
      <w:proofErr w:type="spellStart"/>
      <w:r>
        <w:t>zeyhen</w:t>
      </w:r>
      <w:proofErr w:type="spellEnd"/>
      <w:r>
        <w:t xml:space="preserve"> / die </w:t>
      </w:r>
      <w:proofErr w:type="spellStart"/>
      <w:r>
        <w:t>sach</w:t>
      </w:r>
      <w:proofErr w:type="spellEnd"/>
      <w:r>
        <w:t xml:space="preserve"> ist redlich </w:t>
      </w:r>
      <w:proofErr w:type="spellStart"/>
      <w:r>
        <w:t>unnd</w:t>
      </w:r>
      <w:proofErr w:type="spellEnd"/>
      <w:r>
        <w:t xml:space="preserve"> Christlich / und so hoch / daß ich </w:t>
      </w:r>
      <w:proofErr w:type="spellStart"/>
      <w:r>
        <w:t>nit</w:t>
      </w:r>
      <w:proofErr w:type="spellEnd"/>
      <w:r>
        <w:t xml:space="preserve"> </w:t>
      </w:r>
      <w:proofErr w:type="spellStart"/>
      <w:r>
        <w:t>wirdig</w:t>
      </w:r>
      <w:proofErr w:type="spellEnd"/>
      <w:r>
        <w:t xml:space="preserve"> bin / </w:t>
      </w:r>
      <w:proofErr w:type="spellStart"/>
      <w:r>
        <w:t>irer</w:t>
      </w:r>
      <w:proofErr w:type="spellEnd"/>
      <w:r>
        <w:t xml:space="preserve"> halben zu </w:t>
      </w:r>
      <w:proofErr w:type="spellStart"/>
      <w:r>
        <w:t>leyden</w:t>
      </w:r>
      <w:proofErr w:type="spellEnd"/>
      <w:r>
        <w:t xml:space="preserve"> / </w:t>
      </w:r>
      <w:proofErr w:type="spellStart"/>
      <w:r>
        <w:t>woellen</w:t>
      </w:r>
      <w:proofErr w:type="spellEnd"/>
      <w:r>
        <w:t xml:space="preserve"> </w:t>
      </w:r>
      <w:proofErr w:type="spellStart"/>
      <w:r>
        <w:t>ir</w:t>
      </w:r>
      <w:proofErr w:type="spellEnd"/>
      <w:r>
        <w:t xml:space="preserve"> aber noch </w:t>
      </w:r>
      <w:proofErr w:type="spellStart"/>
      <w:r>
        <w:t>weytter</w:t>
      </w:r>
      <w:proofErr w:type="spellEnd"/>
      <w:r>
        <w:t xml:space="preserve"> / </w:t>
      </w:r>
      <w:proofErr w:type="spellStart"/>
      <w:r>
        <w:t>inn</w:t>
      </w:r>
      <w:proofErr w:type="spellEnd"/>
      <w:r>
        <w:t xml:space="preserve"> </w:t>
      </w:r>
      <w:proofErr w:type="spellStart"/>
      <w:r>
        <w:t>ewer</w:t>
      </w:r>
      <w:proofErr w:type="spellEnd"/>
      <w:r>
        <w:t xml:space="preserve"> </w:t>
      </w:r>
      <w:proofErr w:type="spellStart"/>
      <w:r>
        <w:t>flaischlichen</w:t>
      </w:r>
      <w:proofErr w:type="spellEnd"/>
      <w:r>
        <w:t xml:space="preserve"> lieb verharren / so kenn ich </w:t>
      </w:r>
      <w:proofErr w:type="spellStart"/>
      <w:r>
        <w:t>ewer</w:t>
      </w:r>
      <w:proofErr w:type="spellEnd"/>
      <w:r>
        <w:t xml:space="preserve"> </w:t>
      </w:r>
      <w:proofErr w:type="spellStart"/>
      <w:r>
        <w:t>nit</w:t>
      </w:r>
      <w:proofErr w:type="spellEnd"/>
      <w:r>
        <w:t xml:space="preserve"> / </w:t>
      </w:r>
      <w:proofErr w:type="spellStart"/>
      <w:r>
        <w:t>unnd</w:t>
      </w:r>
      <w:proofErr w:type="spellEnd"/>
      <w:r>
        <w:t xml:space="preserve"> bin wider </w:t>
      </w:r>
      <w:proofErr w:type="spellStart"/>
      <w:r>
        <w:t>eüch</w:t>
      </w:r>
      <w:proofErr w:type="spellEnd"/>
      <w:r>
        <w:t xml:space="preserve"> / wie auch wider den </w:t>
      </w:r>
      <w:proofErr w:type="spellStart"/>
      <w:r>
        <w:t>bapst</w:t>
      </w:r>
      <w:proofErr w:type="spellEnd"/>
      <w:r>
        <w:t xml:space="preserve"> / der </w:t>
      </w:r>
      <w:proofErr w:type="spellStart"/>
      <w:r>
        <w:t>nit</w:t>
      </w:r>
      <w:proofErr w:type="spellEnd"/>
      <w:r>
        <w:t xml:space="preserve"> mein </w:t>
      </w:r>
      <w:proofErr w:type="spellStart"/>
      <w:r>
        <w:t>vatter</w:t>
      </w:r>
      <w:proofErr w:type="spellEnd"/>
      <w:r>
        <w:t xml:space="preserve"> wie er sich schreibt / </w:t>
      </w:r>
      <w:proofErr w:type="spellStart"/>
      <w:r>
        <w:t>sonder</w:t>
      </w:r>
      <w:proofErr w:type="spellEnd"/>
      <w:r>
        <w:t xml:space="preserve"> mein </w:t>
      </w:r>
      <w:proofErr w:type="spellStart"/>
      <w:r>
        <w:t>wolff</w:t>
      </w:r>
      <w:proofErr w:type="spellEnd"/>
      <w:r>
        <w:t xml:space="preserve"> ist. Dann Christus spricht klar. Welcher </w:t>
      </w:r>
      <w:proofErr w:type="spellStart"/>
      <w:r>
        <w:t>vatter</w:t>
      </w:r>
      <w:proofErr w:type="spellEnd"/>
      <w:r>
        <w:t xml:space="preserve"> und </w:t>
      </w:r>
      <w:proofErr w:type="spellStart"/>
      <w:r>
        <w:t>mutter</w:t>
      </w:r>
      <w:proofErr w:type="spellEnd"/>
      <w:r>
        <w:t xml:space="preserve"> </w:t>
      </w:r>
      <w:proofErr w:type="spellStart"/>
      <w:r>
        <w:t>mer</w:t>
      </w:r>
      <w:proofErr w:type="spellEnd"/>
      <w:r>
        <w:t xml:space="preserve"> liebet dann mich / der ist mein unwürdig. Ich hab die </w:t>
      </w:r>
      <w:proofErr w:type="spellStart"/>
      <w:r>
        <w:t>hailig</w:t>
      </w:r>
      <w:proofErr w:type="spellEnd"/>
      <w:r>
        <w:t xml:space="preserve"> </w:t>
      </w:r>
      <w:proofErr w:type="spellStart"/>
      <w:r>
        <w:t>geschrift</w:t>
      </w:r>
      <w:proofErr w:type="spellEnd"/>
      <w:r>
        <w:t xml:space="preserve"> vorhanden / </w:t>
      </w:r>
      <w:proofErr w:type="spellStart"/>
      <w:r>
        <w:t>darinn</w:t>
      </w:r>
      <w:proofErr w:type="spellEnd"/>
      <w:r>
        <w:t xml:space="preserve"> lebet </w:t>
      </w:r>
      <w:proofErr w:type="spellStart"/>
      <w:r>
        <w:t>unn</w:t>
      </w:r>
      <w:proofErr w:type="spellEnd"/>
      <w:r>
        <w:t xml:space="preserve"> </w:t>
      </w:r>
      <w:proofErr w:type="spellStart"/>
      <w:r>
        <w:t>wonet</w:t>
      </w:r>
      <w:proofErr w:type="spellEnd"/>
      <w:r>
        <w:t xml:space="preserve"> Christus wie er </w:t>
      </w:r>
      <w:proofErr w:type="spellStart"/>
      <w:r>
        <w:t>inn</w:t>
      </w:r>
      <w:proofErr w:type="spellEnd"/>
      <w:r>
        <w:t xml:space="preserve"> </w:t>
      </w:r>
      <w:proofErr w:type="spellStart"/>
      <w:r>
        <w:t>ainem</w:t>
      </w:r>
      <w:proofErr w:type="spellEnd"/>
      <w:r>
        <w:t xml:space="preserve"> Tempel ist / </w:t>
      </w:r>
      <w:proofErr w:type="spellStart"/>
      <w:r>
        <w:t>dreth</w:t>
      </w:r>
      <w:proofErr w:type="spellEnd"/>
      <w:r>
        <w:t xml:space="preserve"> ich zu dem Bapst / so verließ ich Christum in d’ </w:t>
      </w:r>
      <w:proofErr w:type="spellStart"/>
      <w:r>
        <w:t>gschrift</w:t>
      </w:r>
      <w:proofErr w:type="spellEnd"/>
      <w:r>
        <w:t xml:space="preserve"> / </w:t>
      </w:r>
      <w:proofErr w:type="spellStart"/>
      <w:r>
        <w:t>werdent</w:t>
      </w:r>
      <w:proofErr w:type="spellEnd"/>
      <w:r>
        <w:t xml:space="preserve"> </w:t>
      </w:r>
      <w:proofErr w:type="spellStart"/>
      <w:r>
        <w:t>ir</w:t>
      </w:r>
      <w:proofErr w:type="spellEnd"/>
      <w:r>
        <w:t xml:space="preserve"> dem Bapst </w:t>
      </w:r>
      <w:proofErr w:type="spellStart"/>
      <w:r>
        <w:t>anhengig</w:t>
      </w:r>
      <w:proofErr w:type="spellEnd"/>
      <w:r>
        <w:t xml:space="preserve"> sein </w:t>
      </w:r>
      <w:proofErr w:type="spellStart"/>
      <w:r>
        <w:t>unn</w:t>
      </w:r>
      <w:proofErr w:type="spellEnd"/>
      <w:r>
        <w:t xml:space="preserve"> ich </w:t>
      </w:r>
      <w:proofErr w:type="spellStart"/>
      <w:r>
        <w:t>woelt</w:t>
      </w:r>
      <w:proofErr w:type="spellEnd"/>
      <w:r>
        <w:t xml:space="preserve"> mich an </w:t>
      </w:r>
      <w:proofErr w:type="spellStart"/>
      <w:r>
        <w:t>eüch</w:t>
      </w:r>
      <w:proofErr w:type="spellEnd"/>
      <w:r>
        <w:t xml:space="preserve"> heften / so würd ich Christo </w:t>
      </w:r>
      <w:proofErr w:type="spellStart"/>
      <w:r>
        <w:t>hessig</w:t>
      </w:r>
      <w:proofErr w:type="spellEnd"/>
      <w:r>
        <w:t xml:space="preserve"> und </w:t>
      </w:r>
      <w:proofErr w:type="spellStart"/>
      <w:r>
        <w:t>ain</w:t>
      </w:r>
      <w:proofErr w:type="spellEnd"/>
      <w:r>
        <w:t xml:space="preserve"> feind werden: </w:t>
      </w:r>
      <w:proofErr w:type="spellStart"/>
      <w:r>
        <w:t>Gedenckt</w:t>
      </w:r>
      <w:proofErr w:type="spellEnd"/>
      <w:r>
        <w:t xml:space="preserve"> das die </w:t>
      </w:r>
      <w:proofErr w:type="spellStart"/>
      <w:r>
        <w:t>dochter</w:t>
      </w:r>
      <w:proofErr w:type="spellEnd"/>
      <w:r>
        <w:t xml:space="preserve"> </w:t>
      </w:r>
      <w:proofErr w:type="spellStart"/>
      <w:r>
        <w:t>Jepte</w:t>
      </w:r>
      <w:proofErr w:type="spellEnd"/>
      <w:r>
        <w:t xml:space="preserve"> </w:t>
      </w:r>
      <w:proofErr w:type="spellStart"/>
      <w:r>
        <w:t>irs</w:t>
      </w:r>
      <w:proofErr w:type="spellEnd"/>
      <w:r>
        <w:t xml:space="preserve"> </w:t>
      </w:r>
      <w:proofErr w:type="spellStart"/>
      <w:r>
        <w:t>vatters</w:t>
      </w:r>
      <w:proofErr w:type="spellEnd"/>
      <w:r>
        <w:t xml:space="preserve"> </w:t>
      </w:r>
      <w:proofErr w:type="spellStart"/>
      <w:r>
        <w:t>gelübd</w:t>
      </w:r>
      <w:proofErr w:type="spellEnd"/>
      <w:r>
        <w:t xml:space="preserve"> auch </w:t>
      </w:r>
      <w:proofErr w:type="spellStart"/>
      <w:r>
        <w:t>erfillen</w:t>
      </w:r>
      <w:proofErr w:type="spellEnd"/>
      <w:r>
        <w:t xml:space="preserve"> / die mich vor d’ </w:t>
      </w:r>
      <w:proofErr w:type="spellStart"/>
      <w:r>
        <w:t>tauf</w:t>
      </w:r>
      <w:proofErr w:type="spellEnd"/>
      <w:r>
        <w:t xml:space="preserve"> </w:t>
      </w:r>
      <w:proofErr w:type="spellStart"/>
      <w:r>
        <w:t>got</w:t>
      </w:r>
      <w:proofErr w:type="spellEnd"/>
      <w:r>
        <w:t xml:space="preserve"> </w:t>
      </w:r>
      <w:proofErr w:type="spellStart"/>
      <w:r>
        <w:t>verpflicht</w:t>
      </w:r>
      <w:proofErr w:type="spellEnd"/>
      <w:r>
        <w:t xml:space="preserve"> haben. Ja ich muß </w:t>
      </w:r>
      <w:proofErr w:type="spellStart"/>
      <w:r>
        <w:t>nit</w:t>
      </w:r>
      <w:proofErr w:type="spellEnd"/>
      <w:r>
        <w:t xml:space="preserve"> </w:t>
      </w:r>
      <w:proofErr w:type="spellStart"/>
      <w:r>
        <w:t>allain</w:t>
      </w:r>
      <w:proofErr w:type="spellEnd"/>
      <w:r>
        <w:t xml:space="preserve"> </w:t>
      </w:r>
      <w:proofErr w:type="spellStart"/>
      <w:r>
        <w:t>eüch</w:t>
      </w:r>
      <w:proofErr w:type="spellEnd"/>
      <w:r>
        <w:t xml:space="preserve"> / sonder mich selber gelassen / ich </w:t>
      </w:r>
      <w:proofErr w:type="spellStart"/>
      <w:r>
        <w:t>darff</w:t>
      </w:r>
      <w:proofErr w:type="spellEnd"/>
      <w:r>
        <w:t xml:space="preserve"> mich meines </w:t>
      </w:r>
      <w:proofErr w:type="spellStart"/>
      <w:r>
        <w:t>leybs</w:t>
      </w:r>
      <w:proofErr w:type="spellEnd"/>
      <w:r>
        <w:t xml:space="preserve"> </w:t>
      </w:r>
      <w:proofErr w:type="spellStart"/>
      <w:r>
        <w:t>unnd</w:t>
      </w:r>
      <w:proofErr w:type="spellEnd"/>
      <w:r>
        <w:t xml:space="preserve"> </w:t>
      </w:r>
      <w:proofErr w:type="spellStart"/>
      <w:r>
        <w:t>lebens</w:t>
      </w:r>
      <w:proofErr w:type="spellEnd"/>
      <w:r>
        <w:t xml:space="preserve"> </w:t>
      </w:r>
      <w:proofErr w:type="spellStart"/>
      <w:r>
        <w:t>nichs</w:t>
      </w:r>
      <w:proofErr w:type="spellEnd"/>
      <w:r>
        <w:t xml:space="preserve"> </w:t>
      </w:r>
      <w:proofErr w:type="spellStart"/>
      <w:r>
        <w:t>annemen</w:t>
      </w:r>
      <w:proofErr w:type="spellEnd"/>
      <w:r>
        <w:t xml:space="preserve">. </w:t>
      </w:r>
    </w:p>
    <w:p w14:paraId="3DD0CE07" w14:textId="77777777" w:rsidR="00463AA6" w:rsidRDefault="00463AA6" w:rsidP="00463AA6">
      <w:pPr>
        <w:pStyle w:val="StandardWeb"/>
      </w:pPr>
      <w:r>
        <w:t xml:space="preserve">Ich soll mir übel thun und verdrieß zu dem </w:t>
      </w:r>
      <w:proofErr w:type="spellStart"/>
      <w:r>
        <w:t>tod</w:t>
      </w:r>
      <w:proofErr w:type="spellEnd"/>
      <w:r>
        <w:t xml:space="preserve"> willig </w:t>
      </w:r>
      <w:proofErr w:type="spellStart"/>
      <w:r>
        <w:t>tretten</w:t>
      </w:r>
      <w:proofErr w:type="spellEnd"/>
      <w:r>
        <w:t xml:space="preserve">: Dann Christus spricht. Welcher sein </w:t>
      </w:r>
      <w:proofErr w:type="spellStart"/>
      <w:r>
        <w:t>Creütz</w:t>
      </w:r>
      <w:proofErr w:type="spellEnd"/>
      <w:r>
        <w:t xml:space="preserve"> </w:t>
      </w:r>
      <w:proofErr w:type="spellStart"/>
      <w:r>
        <w:t>nit</w:t>
      </w:r>
      <w:proofErr w:type="spellEnd"/>
      <w:r>
        <w:t xml:space="preserve"> </w:t>
      </w:r>
      <w:proofErr w:type="spellStart"/>
      <w:r>
        <w:t>nympt</w:t>
      </w:r>
      <w:proofErr w:type="spellEnd"/>
      <w:r>
        <w:t xml:space="preserve"> / </w:t>
      </w:r>
      <w:proofErr w:type="spellStart"/>
      <w:r>
        <w:t>unn</w:t>
      </w:r>
      <w:proofErr w:type="spellEnd"/>
      <w:r>
        <w:t xml:space="preserve"> folget mir nach / der ist mein </w:t>
      </w:r>
      <w:proofErr w:type="spellStart"/>
      <w:r>
        <w:t>unwirdig</w:t>
      </w:r>
      <w:proofErr w:type="spellEnd"/>
      <w:r>
        <w:t xml:space="preserve">. Das </w:t>
      </w:r>
      <w:proofErr w:type="spellStart"/>
      <w:r>
        <w:t>wort</w:t>
      </w:r>
      <w:proofErr w:type="spellEnd"/>
      <w:r>
        <w:t xml:space="preserve"> </w:t>
      </w:r>
      <w:proofErr w:type="spellStart"/>
      <w:r>
        <w:t>Creütz</w:t>
      </w:r>
      <w:proofErr w:type="spellEnd"/>
      <w:r>
        <w:t xml:space="preserve"> </w:t>
      </w:r>
      <w:proofErr w:type="spellStart"/>
      <w:r>
        <w:t>bedeüt</w:t>
      </w:r>
      <w:proofErr w:type="spellEnd"/>
      <w:r>
        <w:t xml:space="preserve"> </w:t>
      </w:r>
      <w:proofErr w:type="spellStart"/>
      <w:r>
        <w:t>leyden</w:t>
      </w:r>
      <w:proofErr w:type="spellEnd"/>
      <w:r>
        <w:t xml:space="preserve"> / </w:t>
      </w:r>
      <w:proofErr w:type="spellStart"/>
      <w:r>
        <w:t>verachtung</w:t>
      </w:r>
      <w:proofErr w:type="spellEnd"/>
      <w:r>
        <w:t xml:space="preserve"> / hon / </w:t>
      </w:r>
      <w:proofErr w:type="spellStart"/>
      <w:r>
        <w:t>spott</w:t>
      </w:r>
      <w:proofErr w:type="spellEnd"/>
      <w:r>
        <w:t xml:space="preserve"> / verlachen / sterben / verderben. </w:t>
      </w:r>
      <w:proofErr w:type="spellStart"/>
      <w:r>
        <w:t>ia</w:t>
      </w:r>
      <w:proofErr w:type="spellEnd"/>
      <w:r>
        <w:t xml:space="preserve"> </w:t>
      </w:r>
      <w:proofErr w:type="spellStart"/>
      <w:r>
        <w:t>niderfaren</w:t>
      </w:r>
      <w:proofErr w:type="spellEnd"/>
      <w:r>
        <w:t xml:space="preserve"> </w:t>
      </w:r>
      <w:proofErr w:type="spellStart"/>
      <w:r>
        <w:t>inn</w:t>
      </w:r>
      <w:proofErr w:type="spellEnd"/>
      <w:r>
        <w:t xml:space="preserve"> die </w:t>
      </w:r>
      <w:proofErr w:type="spellStart"/>
      <w:r>
        <w:t>klüfften</w:t>
      </w:r>
      <w:proofErr w:type="spellEnd"/>
      <w:r>
        <w:t xml:space="preserve"> der hellen / doch nach </w:t>
      </w:r>
      <w:proofErr w:type="spellStart"/>
      <w:r>
        <w:t>goetlichen</w:t>
      </w:r>
      <w:proofErr w:type="spellEnd"/>
      <w:r>
        <w:t xml:space="preserve"> gefallen / </w:t>
      </w:r>
      <w:proofErr w:type="spellStart"/>
      <w:r>
        <w:t>bedeüt</w:t>
      </w:r>
      <w:proofErr w:type="spellEnd"/>
      <w:r>
        <w:t xml:space="preserve"> auch daß </w:t>
      </w:r>
      <w:proofErr w:type="spellStart"/>
      <w:r>
        <w:t>ain</w:t>
      </w:r>
      <w:proofErr w:type="spellEnd"/>
      <w:r>
        <w:t xml:space="preserve"> </w:t>
      </w:r>
      <w:proofErr w:type="spellStart"/>
      <w:r>
        <w:t>korn</w:t>
      </w:r>
      <w:proofErr w:type="spellEnd"/>
      <w:r>
        <w:t xml:space="preserve"> Christi absterben </w:t>
      </w:r>
      <w:proofErr w:type="spellStart"/>
      <w:r>
        <w:t>mueß</w:t>
      </w:r>
      <w:proofErr w:type="spellEnd"/>
      <w:r>
        <w:t xml:space="preserve">: </w:t>
      </w:r>
    </w:p>
    <w:p w14:paraId="0E7CBC63" w14:textId="77777777" w:rsidR="00463AA6" w:rsidRDefault="00463AA6" w:rsidP="00463AA6">
      <w:pPr>
        <w:pStyle w:val="StandardWeb"/>
      </w:pPr>
      <w:r>
        <w:t xml:space="preserve">Nun sagt Christus / daß wir das </w:t>
      </w:r>
      <w:proofErr w:type="spellStart"/>
      <w:r>
        <w:t>Creütz</w:t>
      </w:r>
      <w:proofErr w:type="spellEnd"/>
      <w:r>
        <w:t xml:space="preserve"> </w:t>
      </w:r>
      <w:proofErr w:type="spellStart"/>
      <w:r>
        <w:t>annemen</w:t>
      </w:r>
      <w:proofErr w:type="spellEnd"/>
      <w:r>
        <w:t xml:space="preserve"> / und im nachfolgen / </w:t>
      </w:r>
      <w:proofErr w:type="spellStart"/>
      <w:r>
        <w:t>darumb</w:t>
      </w:r>
      <w:proofErr w:type="spellEnd"/>
      <w:r>
        <w:t xml:space="preserve"> ist von </w:t>
      </w:r>
      <w:proofErr w:type="spellStart"/>
      <w:r>
        <w:t>noetten</w:t>
      </w:r>
      <w:proofErr w:type="spellEnd"/>
      <w:r>
        <w:t xml:space="preserve"> / daß wir </w:t>
      </w:r>
      <w:proofErr w:type="spellStart"/>
      <w:r>
        <w:t>entlich</w:t>
      </w:r>
      <w:proofErr w:type="spellEnd"/>
      <w:r>
        <w:t xml:space="preserve"> </w:t>
      </w:r>
      <w:proofErr w:type="spellStart"/>
      <w:r>
        <w:t>auff</w:t>
      </w:r>
      <w:proofErr w:type="spellEnd"/>
      <w:r>
        <w:t xml:space="preserve"> das </w:t>
      </w:r>
      <w:proofErr w:type="spellStart"/>
      <w:r>
        <w:t>Creütz</w:t>
      </w:r>
      <w:proofErr w:type="spellEnd"/>
      <w:r>
        <w:t xml:space="preserve"> (das ist </w:t>
      </w:r>
      <w:proofErr w:type="spellStart"/>
      <w:r>
        <w:t>auff</w:t>
      </w:r>
      <w:proofErr w:type="spellEnd"/>
      <w:r>
        <w:t xml:space="preserve"> elend und </w:t>
      </w:r>
      <w:proofErr w:type="spellStart"/>
      <w:r>
        <w:t>schmertzen</w:t>
      </w:r>
      <w:proofErr w:type="spellEnd"/>
      <w:r>
        <w:t xml:space="preserve">) </w:t>
      </w:r>
      <w:proofErr w:type="spellStart"/>
      <w:r>
        <w:t>gehefft</w:t>
      </w:r>
      <w:proofErr w:type="spellEnd"/>
      <w:r>
        <w:t xml:space="preserve"> werden: </w:t>
      </w:r>
    </w:p>
    <w:p w14:paraId="6253CD46" w14:textId="77777777" w:rsidR="00463AA6" w:rsidRDefault="00463AA6" w:rsidP="00463AA6">
      <w:pPr>
        <w:pStyle w:val="StandardWeb"/>
      </w:pPr>
      <w:r>
        <w:t xml:space="preserve">Der halben </w:t>
      </w:r>
      <w:proofErr w:type="spellStart"/>
      <w:r>
        <w:t>solt</w:t>
      </w:r>
      <w:proofErr w:type="spellEnd"/>
      <w:r>
        <w:t xml:space="preserve"> </w:t>
      </w:r>
      <w:proofErr w:type="spellStart"/>
      <w:r>
        <w:t>ir</w:t>
      </w:r>
      <w:proofErr w:type="spellEnd"/>
      <w:r>
        <w:t xml:space="preserve"> </w:t>
      </w:r>
      <w:proofErr w:type="spellStart"/>
      <w:r>
        <w:t>eüch</w:t>
      </w:r>
      <w:proofErr w:type="spellEnd"/>
      <w:r>
        <w:t xml:space="preserve"> </w:t>
      </w:r>
      <w:proofErr w:type="spellStart"/>
      <w:r>
        <w:t>nit</w:t>
      </w:r>
      <w:proofErr w:type="spellEnd"/>
      <w:r>
        <w:t xml:space="preserve"> bekümmern / ob ich </w:t>
      </w:r>
      <w:proofErr w:type="spellStart"/>
      <w:r>
        <w:t>gleych</w:t>
      </w:r>
      <w:proofErr w:type="spellEnd"/>
      <w:r>
        <w:t xml:space="preserve"> </w:t>
      </w:r>
      <w:proofErr w:type="spellStart"/>
      <w:r>
        <w:t>auff</w:t>
      </w:r>
      <w:proofErr w:type="spellEnd"/>
      <w:r>
        <w:t xml:space="preserve"> </w:t>
      </w:r>
      <w:proofErr w:type="spellStart"/>
      <w:r>
        <w:t>aynen</w:t>
      </w:r>
      <w:proofErr w:type="spellEnd"/>
      <w:r>
        <w:t xml:space="preserve"> </w:t>
      </w:r>
      <w:proofErr w:type="spellStart"/>
      <w:r>
        <w:t>rost</w:t>
      </w:r>
      <w:proofErr w:type="spellEnd"/>
      <w:r>
        <w:t xml:space="preserve"> gebunden und </w:t>
      </w:r>
      <w:proofErr w:type="spellStart"/>
      <w:r>
        <w:t>verbrant</w:t>
      </w:r>
      <w:proofErr w:type="spellEnd"/>
      <w:r>
        <w:t xml:space="preserve"> würd. Ist doch Christus </w:t>
      </w:r>
      <w:proofErr w:type="spellStart"/>
      <w:r>
        <w:t>ain</w:t>
      </w:r>
      <w:proofErr w:type="spellEnd"/>
      <w:r>
        <w:t xml:space="preserve"> </w:t>
      </w:r>
      <w:proofErr w:type="spellStart"/>
      <w:r>
        <w:t>rayner</w:t>
      </w:r>
      <w:proofErr w:type="spellEnd"/>
      <w:r>
        <w:t xml:space="preserve"> </w:t>
      </w:r>
      <w:proofErr w:type="spellStart"/>
      <w:r>
        <w:t>mensch</w:t>
      </w:r>
      <w:proofErr w:type="spellEnd"/>
      <w:r>
        <w:t xml:space="preserve"> </w:t>
      </w:r>
      <w:proofErr w:type="spellStart"/>
      <w:r>
        <w:t>unnd</w:t>
      </w:r>
      <w:proofErr w:type="spellEnd"/>
      <w:r>
        <w:t xml:space="preserve"> </w:t>
      </w:r>
      <w:proofErr w:type="spellStart"/>
      <w:r>
        <w:t>got</w:t>
      </w:r>
      <w:proofErr w:type="spellEnd"/>
      <w:r>
        <w:t xml:space="preserve"> gewest / </w:t>
      </w:r>
      <w:proofErr w:type="spellStart"/>
      <w:r>
        <w:t>unnd</w:t>
      </w:r>
      <w:proofErr w:type="spellEnd"/>
      <w:r>
        <w:t xml:space="preserve"> </w:t>
      </w:r>
      <w:proofErr w:type="spellStart"/>
      <w:r>
        <w:t>hatt</w:t>
      </w:r>
      <w:proofErr w:type="spellEnd"/>
      <w:r>
        <w:t xml:space="preserve"> sich </w:t>
      </w:r>
      <w:proofErr w:type="spellStart"/>
      <w:r>
        <w:t>nit</w:t>
      </w:r>
      <w:proofErr w:type="spellEnd"/>
      <w:r>
        <w:t xml:space="preserve"> </w:t>
      </w:r>
      <w:proofErr w:type="spellStart"/>
      <w:r>
        <w:t>geschemet</w:t>
      </w:r>
      <w:proofErr w:type="spellEnd"/>
      <w:r>
        <w:t xml:space="preserve"> an </w:t>
      </w:r>
      <w:proofErr w:type="spellStart"/>
      <w:r>
        <w:t>ainem</w:t>
      </w:r>
      <w:proofErr w:type="spellEnd"/>
      <w:r>
        <w:t xml:space="preserve"> </w:t>
      </w:r>
      <w:proofErr w:type="spellStart"/>
      <w:r>
        <w:t>galgen</w:t>
      </w:r>
      <w:proofErr w:type="spellEnd"/>
      <w:r>
        <w:t xml:space="preserve"> </w:t>
      </w:r>
      <w:proofErr w:type="spellStart"/>
      <w:r>
        <w:t>zuhangen</w:t>
      </w:r>
      <w:proofErr w:type="spellEnd"/>
      <w:r>
        <w:t xml:space="preserve"> und sterben: </w:t>
      </w:r>
    </w:p>
    <w:p w14:paraId="43F6CFD2" w14:textId="77777777" w:rsidR="00463AA6" w:rsidRDefault="00463AA6" w:rsidP="00463AA6">
      <w:pPr>
        <w:pStyle w:val="StandardWeb"/>
      </w:pPr>
      <w:r>
        <w:t xml:space="preserve">Wie </w:t>
      </w:r>
      <w:proofErr w:type="spellStart"/>
      <w:r>
        <w:t>wol</w:t>
      </w:r>
      <w:proofErr w:type="spellEnd"/>
      <w:r>
        <w:t xml:space="preserve"> ich nach dem </w:t>
      </w:r>
      <w:proofErr w:type="spellStart"/>
      <w:r>
        <w:t>Creütz</w:t>
      </w:r>
      <w:proofErr w:type="spellEnd"/>
      <w:r>
        <w:t xml:space="preserve"> meines alten Adam </w:t>
      </w:r>
      <w:proofErr w:type="spellStart"/>
      <w:r>
        <w:t>halbenn</w:t>
      </w:r>
      <w:proofErr w:type="spellEnd"/>
      <w:r>
        <w:t xml:space="preserve"> </w:t>
      </w:r>
      <w:proofErr w:type="spellStart"/>
      <w:r>
        <w:t>nit</w:t>
      </w:r>
      <w:proofErr w:type="spellEnd"/>
      <w:r>
        <w:t xml:space="preserve"> </w:t>
      </w:r>
      <w:proofErr w:type="spellStart"/>
      <w:r>
        <w:t>gedenck</w:t>
      </w:r>
      <w:proofErr w:type="spellEnd"/>
      <w:r>
        <w:t xml:space="preserve"> </w:t>
      </w:r>
      <w:proofErr w:type="spellStart"/>
      <w:r>
        <w:t>zulauffen</w:t>
      </w:r>
      <w:proofErr w:type="spellEnd"/>
      <w:r>
        <w:t xml:space="preserve"> / ich senn mich auch </w:t>
      </w:r>
      <w:proofErr w:type="spellStart"/>
      <w:r>
        <w:t>nit</w:t>
      </w:r>
      <w:proofErr w:type="spellEnd"/>
      <w:r>
        <w:t xml:space="preserve"> </w:t>
      </w:r>
      <w:proofErr w:type="spellStart"/>
      <w:r>
        <w:t>sonnderlich</w:t>
      </w:r>
      <w:proofErr w:type="spellEnd"/>
      <w:r>
        <w:t xml:space="preserve"> nach dem </w:t>
      </w:r>
      <w:proofErr w:type="spellStart"/>
      <w:r>
        <w:t>fewr</w:t>
      </w:r>
      <w:proofErr w:type="spellEnd"/>
      <w:r>
        <w:t xml:space="preserve">. Der halben will ich (wie David vor Absolon geflogen vor dem Florentinischen </w:t>
      </w:r>
      <w:proofErr w:type="spellStart"/>
      <w:r>
        <w:t>Loewen</w:t>
      </w:r>
      <w:proofErr w:type="spellEnd"/>
      <w:r>
        <w:t xml:space="preserve"> von </w:t>
      </w:r>
      <w:proofErr w:type="spellStart"/>
      <w:r>
        <w:t>ainer</w:t>
      </w:r>
      <w:proofErr w:type="spellEnd"/>
      <w:r>
        <w:t xml:space="preserve"> statt </w:t>
      </w:r>
      <w:proofErr w:type="spellStart"/>
      <w:r>
        <w:t>inn</w:t>
      </w:r>
      <w:proofErr w:type="spellEnd"/>
      <w:r>
        <w:t xml:space="preserve"> die </w:t>
      </w:r>
      <w:proofErr w:type="spellStart"/>
      <w:r>
        <w:t>annder</w:t>
      </w:r>
      <w:proofErr w:type="spellEnd"/>
      <w:r>
        <w:t xml:space="preserve"> fliehen. Werde ich </w:t>
      </w:r>
      <w:proofErr w:type="spellStart"/>
      <w:r>
        <w:t>gnad</w:t>
      </w:r>
      <w:proofErr w:type="spellEnd"/>
      <w:r>
        <w:t xml:space="preserve"> </w:t>
      </w:r>
      <w:proofErr w:type="spellStart"/>
      <w:r>
        <w:t>inn</w:t>
      </w:r>
      <w:proofErr w:type="spellEnd"/>
      <w:r>
        <w:t xml:space="preserve"> den </w:t>
      </w:r>
      <w:proofErr w:type="spellStart"/>
      <w:r>
        <w:t>augen</w:t>
      </w:r>
      <w:proofErr w:type="spellEnd"/>
      <w:r>
        <w:t xml:space="preserve"> des </w:t>
      </w:r>
      <w:proofErr w:type="spellStart"/>
      <w:r>
        <w:t>herren</w:t>
      </w:r>
      <w:proofErr w:type="spellEnd"/>
      <w:r>
        <w:t xml:space="preserve"> finden / so </w:t>
      </w:r>
      <w:proofErr w:type="spellStart"/>
      <w:r>
        <w:t>wirt</w:t>
      </w:r>
      <w:proofErr w:type="spellEnd"/>
      <w:r>
        <w:t xml:space="preserve"> er mich </w:t>
      </w:r>
      <w:proofErr w:type="spellStart"/>
      <w:r>
        <w:t>wol</w:t>
      </w:r>
      <w:proofErr w:type="spellEnd"/>
      <w:r>
        <w:t xml:space="preserve"> wider bringen </w:t>
      </w:r>
      <w:proofErr w:type="spellStart"/>
      <w:r>
        <w:t>unnd</w:t>
      </w:r>
      <w:proofErr w:type="spellEnd"/>
      <w:r>
        <w:t xml:space="preserve"> </w:t>
      </w:r>
      <w:proofErr w:type="spellStart"/>
      <w:r>
        <w:t>behueten</w:t>
      </w:r>
      <w:proofErr w:type="spellEnd"/>
      <w:r>
        <w:t xml:space="preserve">. Wirt er aber sagen: </w:t>
      </w:r>
      <w:proofErr w:type="spellStart"/>
      <w:r>
        <w:t>gefellest</w:t>
      </w:r>
      <w:proofErr w:type="spellEnd"/>
      <w:r>
        <w:t xml:space="preserve"> mir </w:t>
      </w:r>
      <w:proofErr w:type="spellStart"/>
      <w:r>
        <w:t>nit</w:t>
      </w:r>
      <w:proofErr w:type="spellEnd"/>
      <w:r>
        <w:t xml:space="preserve"> / so bin ich gegenwertig das soll geschehen / </w:t>
      </w:r>
      <w:proofErr w:type="spellStart"/>
      <w:r>
        <w:t>daz</w:t>
      </w:r>
      <w:proofErr w:type="spellEnd"/>
      <w:r>
        <w:t xml:space="preserve"> gut ist </w:t>
      </w:r>
      <w:proofErr w:type="spellStart"/>
      <w:r>
        <w:t>inn</w:t>
      </w:r>
      <w:proofErr w:type="spellEnd"/>
      <w:r>
        <w:t xml:space="preserve"> seinem willen / ob mirs </w:t>
      </w:r>
      <w:proofErr w:type="spellStart"/>
      <w:r>
        <w:t>gleych</w:t>
      </w:r>
      <w:proofErr w:type="spellEnd"/>
      <w:r>
        <w:t xml:space="preserve"> bitter und herb / </w:t>
      </w:r>
      <w:proofErr w:type="spellStart"/>
      <w:r>
        <w:t>gallen</w:t>
      </w:r>
      <w:proofErr w:type="spellEnd"/>
      <w:r>
        <w:t xml:space="preserve"> und </w:t>
      </w:r>
      <w:proofErr w:type="spellStart"/>
      <w:r>
        <w:t>ayter</w:t>
      </w:r>
      <w:proofErr w:type="spellEnd"/>
      <w:r>
        <w:t xml:space="preserve"> ist. Es ist </w:t>
      </w:r>
      <w:proofErr w:type="spellStart"/>
      <w:r>
        <w:t>tausent</w:t>
      </w:r>
      <w:proofErr w:type="spellEnd"/>
      <w:r>
        <w:t xml:space="preserve"> mal nützer / ich </w:t>
      </w:r>
      <w:proofErr w:type="spellStart"/>
      <w:r>
        <w:t>neme</w:t>
      </w:r>
      <w:proofErr w:type="spellEnd"/>
      <w:r>
        <w:t xml:space="preserve"> das </w:t>
      </w:r>
      <w:proofErr w:type="spellStart"/>
      <w:r>
        <w:t>Creütz</w:t>
      </w:r>
      <w:proofErr w:type="spellEnd"/>
      <w:r>
        <w:t xml:space="preserve"> und </w:t>
      </w:r>
      <w:proofErr w:type="spellStart"/>
      <w:r>
        <w:t>leyd</w:t>
      </w:r>
      <w:proofErr w:type="spellEnd"/>
      <w:r>
        <w:t xml:space="preserve"> </w:t>
      </w:r>
      <w:proofErr w:type="spellStart"/>
      <w:r>
        <w:t>ain</w:t>
      </w:r>
      <w:proofErr w:type="spellEnd"/>
      <w:r>
        <w:t xml:space="preserve"> </w:t>
      </w:r>
      <w:proofErr w:type="spellStart"/>
      <w:r>
        <w:t>schmalichen</w:t>
      </w:r>
      <w:proofErr w:type="spellEnd"/>
      <w:r>
        <w:t xml:space="preserve"> </w:t>
      </w:r>
      <w:proofErr w:type="spellStart"/>
      <w:r>
        <w:t>unn</w:t>
      </w:r>
      <w:proofErr w:type="spellEnd"/>
      <w:r>
        <w:t xml:space="preserve"> </w:t>
      </w:r>
      <w:proofErr w:type="spellStart"/>
      <w:r>
        <w:t>schmertzlichen</w:t>
      </w:r>
      <w:proofErr w:type="spellEnd"/>
      <w:r>
        <w:t xml:space="preserve"> </w:t>
      </w:r>
      <w:proofErr w:type="spellStart"/>
      <w:r>
        <w:t>tod</w:t>
      </w:r>
      <w:proofErr w:type="spellEnd"/>
      <w:r>
        <w:t xml:space="preserve"> / dann daß ich des </w:t>
      </w:r>
      <w:proofErr w:type="spellStart"/>
      <w:r>
        <w:t>wort</w:t>
      </w:r>
      <w:proofErr w:type="spellEnd"/>
      <w:r>
        <w:t xml:space="preserve"> </w:t>
      </w:r>
      <w:proofErr w:type="spellStart"/>
      <w:r>
        <w:t>gottes</w:t>
      </w:r>
      <w:proofErr w:type="spellEnd"/>
      <w:r>
        <w:t xml:space="preserve"> </w:t>
      </w:r>
      <w:proofErr w:type="spellStart"/>
      <w:r>
        <w:t>abschwoer</w:t>
      </w:r>
      <w:proofErr w:type="spellEnd"/>
      <w:r>
        <w:t xml:space="preserve"> und </w:t>
      </w:r>
      <w:proofErr w:type="spellStart"/>
      <w:r>
        <w:t>verleügnen</w:t>
      </w:r>
      <w:proofErr w:type="spellEnd"/>
      <w:r>
        <w:t xml:space="preserve"> Christum. Dann ich </w:t>
      </w:r>
      <w:proofErr w:type="spellStart"/>
      <w:r>
        <w:t>wayß</w:t>
      </w:r>
      <w:proofErr w:type="spellEnd"/>
      <w:r>
        <w:t xml:space="preserve"> </w:t>
      </w:r>
      <w:proofErr w:type="spellStart"/>
      <w:r>
        <w:t>werd</w:t>
      </w:r>
      <w:proofErr w:type="spellEnd"/>
      <w:r>
        <w:t xml:space="preserve"> ich mein </w:t>
      </w:r>
      <w:proofErr w:type="spellStart"/>
      <w:r>
        <w:t>seel</w:t>
      </w:r>
      <w:proofErr w:type="spellEnd"/>
      <w:r>
        <w:t xml:space="preserve"> von wegen des </w:t>
      </w:r>
      <w:proofErr w:type="spellStart"/>
      <w:r>
        <w:t>worts</w:t>
      </w:r>
      <w:proofErr w:type="spellEnd"/>
      <w:r>
        <w:t xml:space="preserve"> Christi </w:t>
      </w:r>
      <w:proofErr w:type="spellStart"/>
      <w:r>
        <w:t>unnsers</w:t>
      </w:r>
      <w:proofErr w:type="spellEnd"/>
      <w:r>
        <w:t xml:space="preserve"> </w:t>
      </w:r>
      <w:proofErr w:type="spellStart"/>
      <w:r>
        <w:t>herren</w:t>
      </w:r>
      <w:proofErr w:type="spellEnd"/>
      <w:r>
        <w:t xml:space="preserve"> und </w:t>
      </w:r>
      <w:proofErr w:type="spellStart"/>
      <w:r>
        <w:t>gottes</w:t>
      </w:r>
      <w:proofErr w:type="spellEnd"/>
      <w:r>
        <w:t xml:space="preserve"> verderben und sterben / so </w:t>
      </w:r>
      <w:proofErr w:type="spellStart"/>
      <w:r>
        <w:t>werd</w:t>
      </w:r>
      <w:proofErr w:type="spellEnd"/>
      <w:r>
        <w:t xml:space="preserve"> ich </w:t>
      </w:r>
      <w:proofErr w:type="spellStart"/>
      <w:r>
        <w:t>sy</w:t>
      </w:r>
      <w:proofErr w:type="spellEnd"/>
      <w:r>
        <w:t xml:space="preserve"> </w:t>
      </w:r>
      <w:proofErr w:type="spellStart"/>
      <w:r>
        <w:t>ewigklich</w:t>
      </w:r>
      <w:proofErr w:type="spellEnd"/>
      <w:r>
        <w:t xml:space="preserve"> </w:t>
      </w:r>
      <w:proofErr w:type="spellStart"/>
      <w:r>
        <w:t>bewaren</w:t>
      </w:r>
      <w:proofErr w:type="spellEnd"/>
      <w:r>
        <w:t xml:space="preserve"> / werde ich aber mein </w:t>
      </w:r>
      <w:proofErr w:type="spellStart"/>
      <w:r>
        <w:t>seel</w:t>
      </w:r>
      <w:proofErr w:type="spellEnd"/>
      <w:r>
        <w:t xml:space="preserve"> allhie finden / </w:t>
      </w:r>
      <w:proofErr w:type="spellStart"/>
      <w:r>
        <w:t>dz</w:t>
      </w:r>
      <w:proofErr w:type="spellEnd"/>
      <w:r>
        <w:t xml:space="preserve"> ist / </w:t>
      </w:r>
      <w:proofErr w:type="spellStart"/>
      <w:r>
        <w:t>werd</w:t>
      </w:r>
      <w:proofErr w:type="spellEnd"/>
      <w:r>
        <w:t xml:space="preserve"> ich </w:t>
      </w:r>
      <w:proofErr w:type="spellStart"/>
      <w:r>
        <w:t>sy</w:t>
      </w:r>
      <w:proofErr w:type="spellEnd"/>
      <w:r>
        <w:t xml:space="preserve"> also lieben / daß ich </w:t>
      </w:r>
      <w:proofErr w:type="spellStart"/>
      <w:r>
        <w:t>leyden</w:t>
      </w:r>
      <w:proofErr w:type="spellEnd"/>
      <w:r>
        <w:t xml:space="preserve"> </w:t>
      </w:r>
      <w:proofErr w:type="spellStart"/>
      <w:r>
        <w:t>unn</w:t>
      </w:r>
      <w:proofErr w:type="spellEnd"/>
      <w:r>
        <w:t xml:space="preserve"> elend fliehen will / und das </w:t>
      </w:r>
      <w:proofErr w:type="spellStart"/>
      <w:r>
        <w:t>wort</w:t>
      </w:r>
      <w:proofErr w:type="spellEnd"/>
      <w:r>
        <w:t xml:space="preserve"> </w:t>
      </w:r>
      <w:proofErr w:type="spellStart"/>
      <w:r>
        <w:t>gotes</w:t>
      </w:r>
      <w:proofErr w:type="spellEnd"/>
      <w:r>
        <w:t xml:space="preserve"> </w:t>
      </w:r>
      <w:proofErr w:type="spellStart"/>
      <w:r>
        <w:t>felschen</w:t>
      </w:r>
      <w:proofErr w:type="spellEnd"/>
      <w:r>
        <w:t xml:space="preserve"> oder </w:t>
      </w:r>
      <w:proofErr w:type="spellStart"/>
      <w:r>
        <w:t>vernaynen</w:t>
      </w:r>
      <w:proofErr w:type="spellEnd"/>
      <w:r>
        <w:t xml:space="preserve"> / so </w:t>
      </w:r>
      <w:proofErr w:type="spellStart"/>
      <w:r>
        <w:t>werd</w:t>
      </w:r>
      <w:proofErr w:type="spellEnd"/>
      <w:r>
        <w:t xml:space="preserve"> ich mein </w:t>
      </w:r>
      <w:proofErr w:type="spellStart"/>
      <w:r>
        <w:t>seel</w:t>
      </w:r>
      <w:proofErr w:type="spellEnd"/>
      <w:r>
        <w:t xml:space="preserve"> verderben: Nun </w:t>
      </w:r>
      <w:proofErr w:type="spellStart"/>
      <w:r>
        <w:t>hoerent</w:t>
      </w:r>
      <w:proofErr w:type="spellEnd"/>
      <w:r>
        <w:t xml:space="preserve"> und </w:t>
      </w:r>
      <w:proofErr w:type="spellStart"/>
      <w:r>
        <w:t>merckent</w:t>
      </w:r>
      <w:proofErr w:type="spellEnd"/>
      <w:r>
        <w:t xml:space="preserve"> liebe freunde / soll ich mich selber gelassen / von wegen </w:t>
      </w:r>
      <w:proofErr w:type="spellStart"/>
      <w:r>
        <w:t>goetlicher</w:t>
      </w:r>
      <w:proofErr w:type="spellEnd"/>
      <w:r>
        <w:t xml:space="preserve"> </w:t>
      </w:r>
      <w:proofErr w:type="spellStart"/>
      <w:r>
        <w:t>eer</w:t>
      </w:r>
      <w:proofErr w:type="spellEnd"/>
      <w:r>
        <w:t xml:space="preserve"> / </w:t>
      </w:r>
      <w:proofErr w:type="spellStart"/>
      <w:r>
        <w:t>warumm</w:t>
      </w:r>
      <w:proofErr w:type="spellEnd"/>
      <w:r>
        <w:t xml:space="preserve"> </w:t>
      </w:r>
      <w:proofErr w:type="spellStart"/>
      <w:r>
        <w:t>solt</w:t>
      </w:r>
      <w:proofErr w:type="spellEnd"/>
      <w:r>
        <w:t xml:space="preserve"> ich </w:t>
      </w:r>
      <w:proofErr w:type="spellStart"/>
      <w:r>
        <w:t>eüch</w:t>
      </w:r>
      <w:proofErr w:type="spellEnd"/>
      <w:r>
        <w:t xml:space="preserve"> </w:t>
      </w:r>
      <w:proofErr w:type="spellStart"/>
      <w:r>
        <w:t>nit</w:t>
      </w:r>
      <w:proofErr w:type="spellEnd"/>
      <w:r>
        <w:t xml:space="preserve"> lassen </w:t>
      </w:r>
      <w:proofErr w:type="spellStart"/>
      <w:r>
        <w:t>unn</w:t>
      </w:r>
      <w:proofErr w:type="spellEnd"/>
      <w:r>
        <w:t xml:space="preserve"> </w:t>
      </w:r>
      <w:proofErr w:type="spellStart"/>
      <w:r>
        <w:t>verleügnen</w:t>
      </w:r>
      <w:proofErr w:type="spellEnd"/>
      <w:r>
        <w:t xml:space="preserve"> / wann </w:t>
      </w:r>
      <w:proofErr w:type="spellStart"/>
      <w:r>
        <w:t>ir</w:t>
      </w:r>
      <w:proofErr w:type="spellEnd"/>
      <w:r>
        <w:t xml:space="preserve"> mich von dem </w:t>
      </w:r>
      <w:proofErr w:type="spellStart"/>
      <w:r>
        <w:t>wort</w:t>
      </w:r>
      <w:proofErr w:type="spellEnd"/>
      <w:r>
        <w:t xml:space="preserve"> </w:t>
      </w:r>
      <w:proofErr w:type="spellStart"/>
      <w:r>
        <w:t>gotes</w:t>
      </w:r>
      <w:proofErr w:type="spellEnd"/>
      <w:r>
        <w:t xml:space="preserve"> abwendig machen </w:t>
      </w:r>
      <w:proofErr w:type="spellStart"/>
      <w:r>
        <w:t>wolt</w:t>
      </w:r>
      <w:proofErr w:type="spellEnd"/>
      <w:r>
        <w:t xml:space="preserve">: Ich </w:t>
      </w:r>
      <w:proofErr w:type="spellStart"/>
      <w:r>
        <w:t>wayß</w:t>
      </w:r>
      <w:proofErr w:type="spellEnd"/>
      <w:r>
        <w:t xml:space="preserve"> / das ich </w:t>
      </w:r>
      <w:proofErr w:type="spellStart"/>
      <w:r>
        <w:t>kain</w:t>
      </w:r>
      <w:proofErr w:type="spellEnd"/>
      <w:r>
        <w:t xml:space="preserve"> </w:t>
      </w:r>
      <w:proofErr w:type="spellStart"/>
      <w:r>
        <w:t>iunger</w:t>
      </w:r>
      <w:proofErr w:type="spellEnd"/>
      <w:r>
        <w:t xml:space="preserve"> und </w:t>
      </w:r>
      <w:proofErr w:type="spellStart"/>
      <w:r>
        <w:t>nachfolger</w:t>
      </w:r>
      <w:proofErr w:type="spellEnd"/>
      <w:r>
        <w:t xml:space="preserve"> Christi kann </w:t>
      </w:r>
      <w:proofErr w:type="spellStart"/>
      <w:r>
        <w:t>geseyn</w:t>
      </w:r>
      <w:proofErr w:type="spellEnd"/>
      <w:r>
        <w:t xml:space="preserve"> / ich laß dann </w:t>
      </w:r>
      <w:proofErr w:type="spellStart"/>
      <w:r>
        <w:t>vatter</w:t>
      </w:r>
      <w:proofErr w:type="spellEnd"/>
      <w:r>
        <w:t xml:space="preserve"> und </w:t>
      </w:r>
      <w:proofErr w:type="spellStart"/>
      <w:r>
        <w:t>muter</w:t>
      </w:r>
      <w:proofErr w:type="spellEnd"/>
      <w:r>
        <w:t xml:space="preserve"> / </w:t>
      </w:r>
      <w:proofErr w:type="spellStart"/>
      <w:r>
        <w:t>bruder</w:t>
      </w:r>
      <w:proofErr w:type="spellEnd"/>
      <w:r>
        <w:t xml:space="preserve"> </w:t>
      </w:r>
      <w:proofErr w:type="spellStart"/>
      <w:r>
        <w:t>unn</w:t>
      </w:r>
      <w:proofErr w:type="spellEnd"/>
      <w:r>
        <w:t xml:space="preserve"> </w:t>
      </w:r>
      <w:proofErr w:type="spellStart"/>
      <w:r>
        <w:t>schwester</w:t>
      </w:r>
      <w:proofErr w:type="spellEnd"/>
      <w:r>
        <w:t xml:space="preserve"> alle </w:t>
      </w:r>
      <w:proofErr w:type="spellStart"/>
      <w:r>
        <w:t>freünd</w:t>
      </w:r>
      <w:proofErr w:type="spellEnd"/>
      <w:r>
        <w:t xml:space="preserve"> / und mein </w:t>
      </w:r>
      <w:proofErr w:type="spellStart"/>
      <w:r>
        <w:t>aygen</w:t>
      </w:r>
      <w:proofErr w:type="spellEnd"/>
      <w:r>
        <w:t xml:space="preserve"> </w:t>
      </w:r>
      <w:proofErr w:type="spellStart"/>
      <w:r>
        <w:t>natur</w:t>
      </w:r>
      <w:proofErr w:type="spellEnd"/>
      <w:r>
        <w:t xml:space="preserve"> / haut und har / es muß alles sein gelassen / das </w:t>
      </w:r>
      <w:proofErr w:type="spellStart"/>
      <w:r>
        <w:t>inn</w:t>
      </w:r>
      <w:proofErr w:type="spellEnd"/>
      <w:r>
        <w:t xml:space="preserve"> mir / und </w:t>
      </w:r>
      <w:proofErr w:type="spellStart"/>
      <w:r>
        <w:t>auß</w:t>
      </w:r>
      <w:proofErr w:type="spellEnd"/>
      <w:r>
        <w:t xml:space="preserve"> mir ist / alles das mich am </w:t>
      </w:r>
      <w:proofErr w:type="spellStart"/>
      <w:r>
        <w:t>hymelreich</w:t>
      </w:r>
      <w:proofErr w:type="spellEnd"/>
      <w:r>
        <w:t xml:space="preserve"> an </w:t>
      </w:r>
      <w:proofErr w:type="spellStart"/>
      <w:r>
        <w:t>seel</w:t>
      </w:r>
      <w:proofErr w:type="spellEnd"/>
      <w:r>
        <w:t xml:space="preserve"> und an </w:t>
      </w:r>
      <w:proofErr w:type="spellStart"/>
      <w:r>
        <w:t>leyb</w:t>
      </w:r>
      <w:proofErr w:type="spellEnd"/>
      <w:r>
        <w:t xml:space="preserve"> hindert: </w:t>
      </w:r>
    </w:p>
    <w:p w14:paraId="6E8F7983" w14:textId="77777777" w:rsidR="00463AA6" w:rsidRDefault="00463AA6" w:rsidP="00463AA6">
      <w:pPr>
        <w:pStyle w:val="StandardWeb"/>
      </w:pPr>
      <w:r>
        <w:t xml:space="preserve">Das </w:t>
      </w:r>
      <w:proofErr w:type="spellStart"/>
      <w:r>
        <w:t>verleyhe</w:t>
      </w:r>
      <w:proofErr w:type="spellEnd"/>
      <w:r>
        <w:t xml:space="preserve"> mir der </w:t>
      </w:r>
      <w:proofErr w:type="spellStart"/>
      <w:r>
        <w:t>guetig</w:t>
      </w:r>
      <w:proofErr w:type="spellEnd"/>
      <w:r>
        <w:t xml:space="preserve"> </w:t>
      </w:r>
      <w:proofErr w:type="spellStart"/>
      <w:r>
        <w:t>gott</w:t>
      </w:r>
      <w:proofErr w:type="spellEnd"/>
      <w:r>
        <w:t xml:space="preserve"> Amen: Dann ich </w:t>
      </w:r>
      <w:proofErr w:type="spellStart"/>
      <w:r>
        <w:t>wayß</w:t>
      </w:r>
      <w:proofErr w:type="spellEnd"/>
      <w:r>
        <w:t xml:space="preserve"> das </w:t>
      </w:r>
      <w:proofErr w:type="spellStart"/>
      <w:r>
        <w:t>kain</w:t>
      </w:r>
      <w:proofErr w:type="spellEnd"/>
      <w:r>
        <w:t xml:space="preserve"> </w:t>
      </w:r>
      <w:proofErr w:type="spellStart"/>
      <w:r>
        <w:t>groesser</w:t>
      </w:r>
      <w:proofErr w:type="spellEnd"/>
      <w:r>
        <w:t xml:space="preserve"> </w:t>
      </w:r>
      <w:proofErr w:type="spellStart"/>
      <w:r>
        <w:t>tugent</w:t>
      </w:r>
      <w:proofErr w:type="spellEnd"/>
      <w:r>
        <w:t xml:space="preserve"> </w:t>
      </w:r>
      <w:proofErr w:type="spellStart"/>
      <w:r>
        <w:t>auff</w:t>
      </w:r>
      <w:proofErr w:type="spellEnd"/>
      <w:r>
        <w:t xml:space="preserve"> erden und </w:t>
      </w:r>
      <w:proofErr w:type="spellStart"/>
      <w:r>
        <w:t>inn</w:t>
      </w:r>
      <w:proofErr w:type="spellEnd"/>
      <w:r>
        <w:t xml:space="preserve"> </w:t>
      </w:r>
      <w:proofErr w:type="spellStart"/>
      <w:r>
        <w:t>hymlen</w:t>
      </w:r>
      <w:proofErr w:type="spellEnd"/>
      <w:r>
        <w:t xml:space="preserve"> ist / dann </w:t>
      </w:r>
      <w:proofErr w:type="spellStart"/>
      <w:r>
        <w:t>gelassenhait</w:t>
      </w:r>
      <w:proofErr w:type="spellEnd"/>
      <w:r>
        <w:t xml:space="preserve">. So </w:t>
      </w:r>
      <w:proofErr w:type="spellStart"/>
      <w:r>
        <w:t>ainer</w:t>
      </w:r>
      <w:proofErr w:type="spellEnd"/>
      <w:r>
        <w:t xml:space="preserve"> all sein gut / </w:t>
      </w:r>
      <w:proofErr w:type="spellStart"/>
      <w:r>
        <w:t>eer</w:t>
      </w:r>
      <w:proofErr w:type="spellEnd"/>
      <w:r>
        <w:t xml:space="preserve"> / </w:t>
      </w:r>
      <w:proofErr w:type="spellStart"/>
      <w:r>
        <w:t>freünd</w:t>
      </w:r>
      <w:proofErr w:type="spellEnd"/>
      <w:r>
        <w:t xml:space="preserve"> / </w:t>
      </w:r>
      <w:proofErr w:type="spellStart"/>
      <w:r>
        <w:t>leyb</w:t>
      </w:r>
      <w:proofErr w:type="spellEnd"/>
      <w:r>
        <w:t xml:space="preserve"> / </w:t>
      </w:r>
      <w:proofErr w:type="spellStart"/>
      <w:r>
        <w:t>unnd</w:t>
      </w:r>
      <w:proofErr w:type="spellEnd"/>
      <w:r>
        <w:t xml:space="preserve"> </w:t>
      </w:r>
      <w:proofErr w:type="spellStart"/>
      <w:r>
        <w:t>seel</w:t>
      </w:r>
      <w:proofErr w:type="spellEnd"/>
      <w:r>
        <w:t xml:space="preserve"> verlasset: Wann ich auch </w:t>
      </w:r>
      <w:proofErr w:type="spellStart"/>
      <w:r>
        <w:t>imm</w:t>
      </w:r>
      <w:proofErr w:type="spellEnd"/>
      <w:r>
        <w:t xml:space="preserve"> mittel der flammen brennet / und </w:t>
      </w:r>
      <w:proofErr w:type="spellStart"/>
      <w:r>
        <w:t>hett</w:t>
      </w:r>
      <w:proofErr w:type="spellEnd"/>
      <w:r>
        <w:t xml:space="preserve"> </w:t>
      </w:r>
      <w:proofErr w:type="spellStart"/>
      <w:r>
        <w:t>nit</w:t>
      </w:r>
      <w:proofErr w:type="spellEnd"/>
      <w:r>
        <w:t xml:space="preserve"> </w:t>
      </w:r>
      <w:proofErr w:type="spellStart"/>
      <w:r>
        <w:t>gelassenhait</w:t>
      </w:r>
      <w:proofErr w:type="spellEnd"/>
      <w:r>
        <w:t xml:space="preserve"> / so wer mir mein </w:t>
      </w:r>
      <w:proofErr w:type="spellStart"/>
      <w:r>
        <w:t>leyden</w:t>
      </w:r>
      <w:proofErr w:type="spellEnd"/>
      <w:r>
        <w:t xml:space="preserve"> </w:t>
      </w:r>
      <w:proofErr w:type="spellStart"/>
      <w:r>
        <w:t>unverdienstlich</w:t>
      </w:r>
      <w:proofErr w:type="spellEnd"/>
      <w:r>
        <w:t xml:space="preserve"> / das ist / wann ich </w:t>
      </w:r>
      <w:proofErr w:type="spellStart"/>
      <w:r>
        <w:t>gott</w:t>
      </w:r>
      <w:proofErr w:type="spellEnd"/>
      <w:r>
        <w:t xml:space="preserve"> </w:t>
      </w:r>
      <w:proofErr w:type="spellStart"/>
      <w:r>
        <w:t>nit</w:t>
      </w:r>
      <w:proofErr w:type="spellEnd"/>
      <w:r>
        <w:t xml:space="preserve"> liebet / und </w:t>
      </w:r>
      <w:proofErr w:type="spellStart"/>
      <w:r>
        <w:t>inn</w:t>
      </w:r>
      <w:proofErr w:type="spellEnd"/>
      <w:r>
        <w:t xml:space="preserve"> in </w:t>
      </w:r>
      <w:proofErr w:type="spellStart"/>
      <w:r>
        <w:t>getrawen</w:t>
      </w:r>
      <w:proofErr w:type="spellEnd"/>
      <w:r>
        <w:t xml:space="preserve"> / </w:t>
      </w:r>
      <w:proofErr w:type="spellStart"/>
      <w:r>
        <w:t>trost</w:t>
      </w:r>
      <w:proofErr w:type="spellEnd"/>
      <w:r>
        <w:t xml:space="preserve"> / glauben und </w:t>
      </w:r>
      <w:proofErr w:type="spellStart"/>
      <w:r>
        <w:t>hoffnung</w:t>
      </w:r>
      <w:proofErr w:type="spellEnd"/>
      <w:r>
        <w:t xml:space="preserve"> setzet / so </w:t>
      </w:r>
      <w:proofErr w:type="spellStart"/>
      <w:r>
        <w:t>were</w:t>
      </w:r>
      <w:proofErr w:type="spellEnd"/>
      <w:r>
        <w:t xml:space="preserve"> ich wie </w:t>
      </w:r>
      <w:proofErr w:type="spellStart"/>
      <w:r>
        <w:t>ain</w:t>
      </w:r>
      <w:proofErr w:type="spellEnd"/>
      <w:r>
        <w:t xml:space="preserve"> </w:t>
      </w:r>
      <w:proofErr w:type="spellStart"/>
      <w:r>
        <w:t>glocken</w:t>
      </w:r>
      <w:proofErr w:type="spellEnd"/>
      <w:r>
        <w:t xml:space="preserve"> die </w:t>
      </w:r>
      <w:proofErr w:type="spellStart"/>
      <w:r>
        <w:t>erschillet</w:t>
      </w:r>
      <w:proofErr w:type="spellEnd"/>
      <w:r>
        <w:t xml:space="preserve">. </w:t>
      </w:r>
    </w:p>
    <w:p w14:paraId="113588B5" w14:textId="77777777" w:rsidR="00463AA6" w:rsidRDefault="00463AA6" w:rsidP="00463AA6">
      <w:pPr>
        <w:pStyle w:val="StandardWeb"/>
      </w:pPr>
      <w:r>
        <w:t xml:space="preserve">Christus spricht. </w:t>
      </w:r>
      <w:proofErr w:type="spellStart"/>
      <w:r>
        <w:t>Kayner</w:t>
      </w:r>
      <w:proofErr w:type="spellEnd"/>
      <w:r>
        <w:t xml:space="preserve"> mag </w:t>
      </w:r>
      <w:proofErr w:type="spellStart"/>
      <w:r>
        <w:t>groesser</w:t>
      </w:r>
      <w:proofErr w:type="spellEnd"/>
      <w:r>
        <w:t xml:space="preserve"> liebhaben / dann das er sein leben für seine </w:t>
      </w:r>
      <w:proofErr w:type="spellStart"/>
      <w:r>
        <w:t>freünde</w:t>
      </w:r>
      <w:proofErr w:type="spellEnd"/>
      <w:r>
        <w:t xml:space="preserve"> setze: Ich hab </w:t>
      </w:r>
      <w:proofErr w:type="spellStart"/>
      <w:r>
        <w:t>freünd</w:t>
      </w:r>
      <w:proofErr w:type="spellEnd"/>
      <w:r>
        <w:t xml:space="preserve"> </w:t>
      </w:r>
      <w:proofErr w:type="spellStart"/>
      <w:r>
        <w:t>inn</w:t>
      </w:r>
      <w:proofErr w:type="spellEnd"/>
      <w:r>
        <w:t xml:space="preserve"> Christo (die das edel </w:t>
      </w:r>
      <w:proofErr w:type="spellStart"/>
      <w:r>
        <w:t>blut</w:t>
      </w:r>
      <w:proofErr w:type="spellEnd"/>
      <w:r>
        <w:t xml:space="preserve"> Christi gemacht) von der selben wegen (</w:t>
      </w:r>
      <w:proofErr w:type="spellStart"/>
      <w:r>
        <w:t>auff</w:t>
      </w:r>
      <w:proofErr w:type="spellEnd"/>
      <w:r>
        <w:t xml:space="preserve"> das </w:t>
      </w:r>
      <w:proofErr w:type="spellStart"/>
      <w:r>
        <w:t>sy</w:t>
      </w:r>
      <w:proofErr w:type="spellEnd"/>
      <w:r>
        <w:t xml:space="preserve"> </w:t>
      </w:r>
      <w:proofErr w:type="spellStart"/>
      <w:r>
        <w:t>nit</w:t>
      </w:r>
      <w:proofErr w:type="spellEnd"/>
      <w:r>
        <w:t xml:space="preserve"> </w:t>
      </w:r>
      <w:proofErr w:type="spellStart"/>
      <w:r>
        <w:t>inn</w:t>
      </w:r>
      <w:proofErr w:type="spellEnd"/>
      <w:r>
        <w:t xml:space="preserve"> </w:t>
      </w:r>
      <w:proofErr w:type="spellStart"/>
      <w:r>
        <w:t>gottes</w:t>
      </w:r>
      <w:proofErr w:type="spellEnd"/>
      <w:r>
        <w:t xml:space="preserve"> </w:t>
      </w:r>
      <w:proofErr w:type="spellStart"/>
      <w:r>
        <w:t>wort</w:t>
      </w:r>
      <w:proofErr w:type="spellEnd"/>
      <w:r>
        <w:t xml:space="preserve"> </w:t>
      </w:r>
      <w:proofErr w:type="spellStart"/>
      <w:r>
        <w:t>abnemen</w:t>
      </w:r>
      <w:proofErr w:type="spellEnd"/>
      <w:r>
        <w:t xml:space="preserve">) soll ich </w:t>
      </w:r>
      <w:proofErr w:type="spellStart"/>
      <w:r>
        <w:t>leyden</w:t>
      </w:r>
      <w:proofErr w:type="spellEnd"/>
      <w:r>
        <w:t xml:space="preserve">. </w:t>
      </w:r>
      <w:proofErr w:type="spellStart"/>
      <w:r>
        <w:t>Kayn</w:t>
      </w:r>
      <w:proofErr w:type="spellEnd"/>
      <w:r>
        <w:t xml:space="preserve"> </w:t>
      </w:r>
      <w:proofErr w:type="spellStart"/>
      <w:r>
        <w:t>ubel</w:t>
      </w:r>
      <w:proofErr w:type="spellEnd"/>
      <w:r>
        <w:t xml:space="preserve"> / </w:t>
      </w:r>
      <w:proofErr w:type="spellStart"/>
      <w:r>
        <w:t>fewr</w:t>
      </w:r>
      <w:proofErr w:type="spellEnd"/>
      <w:r>
        <w:t xml:space="preserve"> oder todt / kann on </w:t>
      </w:r>
      <w:proofErr w:type="spellStart"/>
      <w:r>
        <w:t>goetliche</w:t>
      </w:r>
      <w:proofErr w:type="spellEnd"/>
      <w:r>
        <w:t xml:space="preserve"> liebe </w:t>
      </w:r>
      <w:proofErr w:type="spellStart"/>
      <w:r>
        <w:t>fruchtparlich</w:t>
      </w:r>
      <w:proofErr w:type="spellEnd"/>
      <w:r>
        <w:t xml:space="preserve"> geschehen. </w:t>
      </w:r>
      <w:proofErr w:type="spellStart"/>
      <w:r>
        <w:t>Ursach</w:t>
      </w:r>
      <w:proofErr w:type="spellEnd"/>
      <w:r>
        <w:t xml:space="preserve"> / welcher </w:t>
      </w:r>
      <w:proofErr w:type="spellStart"/>
      <w:r>
        <w:t>gott</w:t>
      </w:r>
      <w:proofErr w:type="spellEnd"/>
      <w:r>
        <w:t xml:space="preserve"> recht liebet der sucht </w:t>
      </w:r>
      <w:proofErr w:type="spellStart"/>
      <w:r>
        <w:t>inn</w:t>
      </w:r>
      <w:proofErr w:type="spellEnd"/>
      <w:r>
        <w:t xml:space="preserve"> </w:t>
      </w:r>
      <w:proofErr w:type="spellStart"/>
      <w:r>
        <w:t>leyden</w:t>
      </w:r>
      <w:proofErr w:type="spellEnd"/>
      <w:r>
        <w:t xml:space="preserve"> und </w:t>
      </w:r>
      <w:proofErr w:type="spellStart"/>
      <w:r>
        <w:t>wercken</w:t>
      </w:r>
      <w:proofErr w:type="spellEnd"/>
      <w:r>
        <w:t xml:space="preserve"> / </w:t>
      </w:r>
      <w:proofErr w:type="spellStart"/>
      <w:r>
        <w:t>inn</w:t>
      </w:r>
      <w:proofErr w:type="spellEnd"/>
      <w:r>
        <w:t xml:space="preserve"> </w:t>
      </w:r>
      <w:proofErr w:type="spellStart"/>
      <w:r>
        <w:t>siessickait</w:t>
      </w:r>
      <w:proofErr w:type="spellEnd"/>
      <w:r>
        <w:t xml:space="preserve"> </w:t>
      </w:r>
      <w:proofErr w:type="spellStart"/>
      <w:r>
        <w:t>unnd</w:t>
      </w:r>
      <w:proofErr w:type="spellEnd"/>
      <w:r>
        <w:t xml:space="preserve"> </w:t>
      </w:r>
      <w:proofErr w:type="spellStart"/>
      <w:r>
        <w:t>bitterkayt</w:t>
      </w:r>
      <w:proofErr w:type="spellEnd"/>
      <w:r>
        <w:t xml:space="preserve"> nicht </w:t>
      </w:r>
      <w:proofErr w:type="spellStart"/>
      <w:r>
        <w:t>annders</w:t>
      </w:r>
      <w:proofErr w:type="spellEnd"/>
      <w:r>
        <w:t xml:space="preserve"> / dann </w:t>
      </w:r>
      <w:proofErr w:type="spellStart"/>
      <w:r>
        <w:t>gottes</w:t>
      </w:r>
      <w:proofErr w:type="spellEnd"/>
      <w:r>
        <w:t xml:space="preserve"> </w:t>
      </w:r>
      <w:proofErr w:type="spellStart"/>
      <w:r>
        <w:t>eer</w:t>
      </w:r>
      <w:proofErr w:type="spellEnd"/>
      <w:r>
        <w:t xml:space="preserve">. Welcher aber sich selber </w:t>
      </w:r>
      <w:proofErr w:type="spellStart"/>
      <w:r>
        <w:t>inn</w:t>
      </w:r>
      <w:proofErr w:type="spellEnd"/>
      <w:r>
        <w:t xml:space="preserve"> seyn </w:t>
      </w:r>
      <w:proofErr w:type="spellStart"/>
      <w:r>
        <w:t>augen</w:t>
      </w:r>
      <w:proofErr w:type="spellEnd"/>
      <w:r>
        <w:t xml:space="preserve"> stellet / und </w:t>
      </w:r>
      <w:proofErr w:type="spellStart"/>
      <w:r>
        <w:t>meynet</w:t>
      </w:r>
      <w:proofErr w:type="spellEnd"/>
      <w:r>
        <w:t xml:space="preserve"> sein </w:t>
      </w:r>
      <w:proofErr w:type="spellStart"/>
      <w:r>
        <w:t>aygen</w:t>
      </w:r>
      <w:proofErr w:type="spellEnd"/>
      <w:r>
        <w:t xml:space="preserve"> </w:t>
      </w:r>
      <w:proofErr w:type="spellStart"/>
      <w:r>
        <w:t>glorien</w:t>
      </w:r>
      <w:proofErr w:type="spellEnd"/>
      <w:r>
        <w:t xml:space="preserve"> / der liebet sich / und </w:t>
      </w:r>
      <w:proofErr w:type="spellStart"/>
      <w:r>
        <w:t>nit</w:t>
      </w:r>
      <w:proofErr w:type="spellEnd"/>
      <w:r>
        <w:t xml:space="preserve"> </w:t>
      </w:r>
      <w:proofErr w:type="spellStart"/>
      <w:r>
        <w:t>gott</w:t>
      </w:r>
      <w:proofErr w:type="spellEnd"/>
      <w:r>
        <w:t xml:space="preserve"> / </w:t>
      </w:r>
      <w:proofErr w:type="spellStart"/>
      <w:r>
        <w:t>unnd</w:t>
      </w:r>
      <w:proofErr w:type="spellEnd"/>
      <w:r>
        <w:t xml:space="preserve"> dienet </w:t>
      </w:r>
      <w:proofErr w:type="spellStart"/>
      <w:r>
        <w:t>got</w:t>
      </w:r>
      <w:proofErr w:type="spellEnd"/>
      <w:r>
        <w:t xml:space="preserve"> </w:t>
      </w:r>
      <w:proofErr w:type="spellStart"/>
      <w:r>
        <w:t>nit</w:t>
      </w:r>
      <w:proofErr w:type="spellEnd"/>
      <w:r>
        <w:t xml:space="preserve"> mit </w:t>
      </w:r>
      <w:proofErr w:type="spellStart"/>
      <w:r>
        <w:t>kaynem</w:t>
      </w:r>
      <w:proofErr w:type="spellEnd"/>
      <w:r>
        <w:t xml:space="preserve"> </w:t>
      </w:r>
      <w:proofErr w:type="spellStart"/>
      <w:r>
        <w:t>leyden</w:t>
      </w:r>
      <w:proofErr w:type="spellEnd"/>
      <w:r>
        <w:t xml:space="preserve"> / oder </w:t>
      </w:r>
      <w:proofErr w:type="spellStart"/>
      <w:r>
        <w:t>auß</w:t>
      </w:r>
      <w:proofErr w:type="spellEnd"/>
      <w:r>
        <w:t xml:space="preserve"> </w:t>
      </w:r>
      <w:proofErr w:type="spellStart"/>
      <w:r>
        <w:t>wercken</w:t>
      </w:r>
      <w:proofErr w:type="spellEnd"/>
      <w:r>
        <w:t xml:space="preserve">. Der halben spricht Paulus: Wann ich </w:t>
      </w:r>
      <w:proofErr w:type="spellStart"/>
      <w:r>
        <w:t>ain</w:t>
      </w:r>
      <w:proofErr w:type="spellEnd"/>
      <w:r>
        <w:t xml:space="preserve"> glauben der </w:t>
      </w:r>
      <w:proofErr w:type="spellStart"/>
      <w:r>
        <w:t>wunderzaychen</w:t>
      </w:r>
      <w:proofErr w:type="spellEnd"/>
      <w:r>
        <w:t xml:space="preserve"> </w:t>
      </w:r>
      <w:proofErr w:type="spellStart"/>
      <w:r>
        <w:t>hett</w:t>
      </w:r>
      <w:proofErr w:type="spellEnd"/>
      <w:r>
        <w:t xml:space="preserve"> / daß sich die </w:t>
      </w:r>
      <w:proofErr w:type="spellStart"/>
      <w:r>
        <w:t>berg</w:t>
      </w:r>
      <w:proofErr w:type="spellEnd"/>
      <w:r>
        <w:t xml:space="preserve"> </w:t>
      </w:r>
      <w:proofErr w:type="spellStart"/>
      <w:r>
        <w:t>auff</w:t>
      </w:r>
      <w:proofErr w:type="spellEnd"/>
      <w:r>
        <w:t xml:space="preserve"> mein </w:t>
      </w:r>
      <w:proofErr w:type="spellStart"/>
      <w:r>
        <w:t>gebott</w:t>
      </w:r>
      <w:proofErr w:type="spellEnd"/>
      <w:r>
        <w:t xml:space="preserve"> </w:t>
      </w:r>
      <w:proofErr w:type="spellStart"/>
      <w:r>
        <w:t>inn</w:t>
      </w:r>
      <w:proofErr w:type="spellEnd"/>
      <w:r>
        <w:t xml:space="preserve"> das </w:t>
      </w:r>
      <w:proofErr w:type="spellStart"/>
      <w:r>
        <w:t>moer</w:t>
      </w:r>
      <w:proofErr w:type="spellEnd"/>
      <w:r>
        <w:t xml:space="preserve"> </w:t>
      </w:r>
      <w:proofErr w:type="spellStart"/>
      <w:r>
        <w:t>truegen</w:t>
      </w:r>
      <w:proofErr w:type="spellEnd"/>
      <w:r>
        <w:t xml:space="preserve"> / und </w:t>
      </w:r>
      <w:proofErr w:type="spellStart"/>
      <w:r>
        <w:t>hett</w:t>
      </w:r>
      <w:proofErr w:type="spellEnd"/>
      <w:r>
        <w:t xml:space="preserve"> </w:t>
      </w:r>
      <w:proofErr w:type="spellStart"/>
      <w:r>
        <w:t>nit</w:t>
      </w:r>
      <w:proofErr w:type="spellEnd"/>
      <w:r>
        <w:t xml:space="preserve"> </w:t>
      </w:r>
      <w:proofErr w:type="spellStart"/>
      <w:r>
        <w:t>goetliche</w:t>
      </w:r>
      <w:proofErr w:type="spellEnd"/>
      <w:r>
        <w:t xml:space="preserve"> liebe / </w:t>
      </w:r>
      <w:proofErr w:type="spellStart"/>
      <w:r>
        <w:t>unn</w:t>
      </w:r>
      <w:proofErr w:type="spellEnd"/>
      <w:r>
        <w:t xml:space="preserve"> mich selber haßt / so wer mir der glauben unnütz. Der halben Christus </w:t>
      </w:r>
      <w:proofErr w:type="spellStart"/>
      <w:r>
        <w:t>unns</w:t>
      </w:r>
      <w:proofErr w:type="spellEnd"/>
      <w:r>
        <w:t xml:space="preserve"> </w:t>
      </w:r>
      <w:proofErr w:type="spellStart"/>
      <w:r>
        <w:t>inn</w:t>
      </w:r>
      <w:proofErr w:type="spellEnd"/>
      <w:r>
        <w:t xml:space="preserve"> </w:t>
      </w:r>
      <w:proofErr w:type="spellStart"/>
      <w:r>
        <w:t>hochem</w:t>
      </w:r>
      <w:proofErr w:type="spellEnd"/>
      <w:r>
        <w:t xml:space="preserve"> </w:t>
      </w:r>
      <w:proofErr w:type="spellStart"/>
      <w:r>
        <w:t>fleyß</w:t>
      </w:r>
      <w:proofErr w:type="spellEnd"/>
      <w:r>
        <w:t xml:space="preserve"> </w:t>
      </w:r>
      <w:proofErr w:type="spellStart"/>
      <w:r>
        <w:t>vermanet</w:t>
      </w:r>
      <w:proofErr w:type="spellEnd"/>
      <w:r>
        <w:t xml:space="preserve"> sprechende. Welcher nach mir will </w:t>
      </w:r>
      <w:proofErr w:type="spellStart"/>
      <w:r>
        <w:t>volgen</w:t>
      </w:r>
      <w:proofErr w:type="spellEnd"/>
      <w:r>
        <w:t xml:space="preserve"> / der soll sich selber </w:t>
      </w:r>
      <w:proofErr w:type="spellStart"/>
      <w:r>
        <w:t>verlaugnen</w:t>
      </w:r>
      <w:proofErr w:type="spellEnd"/>
      <w:r>
        <w:t xml:space="preserve"> / </w:t>
      </w:r>
      <w:proofErr w:type="spellStart"/>
      <w:r>
        <w:t>unn</w:t>
      </w:r>
      <w:proofErr w:type="spellEnd"/>
      <w:r>
        <w:t xml:space="preserve"> trag sein </w:t>
      </w:r>
      <w:proofErr w:type="spellStart"/>
      <w:r>
        <w:t>creütz</w:t>
      </w:r>
      <w:proofErr w:type="spellEnd"/>
      <w:r>
        <w:t xml:space="preserve"> täglichen / und </w:t>
      </w:r>
      <w:proofErr w:type="spellStart"/>
      <w:r>
        <w:t>volge</w:t>
      </w:r>
      <w:proofErr w:type="spellEnd"/>
      <w:r>
        <w:t xml:space="preserve"> mir nach. </w:t>
      </w:r>
    </w:p>
    <w:p w14:paraId="4DCA53CE" w14:textId="77777777" w:rsidR="00463AA6" w:rsidRDefault="00463AA6" w:rsidP="00463AA6">
      <w:pPr>
        <w:pStyle w:val="StandardWeb"/>
      </w:pPr>
      <w:r>
        <w:t xml:space="preserve">Ist es </w:t>
      </w:r>
      <w:proofErr w:type="spellStart"/>
      <w:r>
        <w:t>nit</w:t>
      </w:r>
      <w:proofErr w:type="spellEnd"/>
      <w:r>
        <w:t xml:space="preserve"> </w:t>
      </w:r>
      <w:proofErr w:type="spellStart"/>
      <w:r>
        <w:t>ain</w:t>
      </w:r>
      <w:proofErr w:type="spellEnd"/>
      <w:r>
        <w:t xml:space="preserve"> </w:t>
      </w:r>
      <w:proofErr w:type="spellStart"/>
      <w:r>
        <w:t>schmertzlich</w:t>
      </w:r>
      <w:proofErr w:type="spellEnd"/>
      <w:r>
        <w:t xml:space="preserve"> ding / daß ich mich </w:t>
      </w:r>
      <w:proofErr w:type="spellStart"/>
      <w:r>
        <w:t>kains</w:t>
      </w:r>
      <w:proofErr w:type="spellEnd"/>
      <w:r>
        <w:t xml:space="preserve"> </w:t>
      </w:r>
      <w:proofErr w:type="spellStart"/>
      <w:r>
        <w:t>leydens</w:t>
      </w:r>
      <w:proofErr w:type="spellEnd"/>
      <w:r>
        <w:t xml:space="preserve"> </w:t>
      </w:r>
      <w:proofErr w:type="spellStart"/>
      <w:r>
        <w:t>darff</w:t>
      </w:r>
      <w:proofErr w:type="spellEnd"/>
      <w:r>
        <w:t xml:space="preserve"> </w:t>
      </w:r>
      <w:proofErr w:type="spellStart"/>
      <w:r>
        <w:t>annemen</w:t>
      </w:r>
      <w:proofErr w:type="spellEnd"/>
      <w:r>
        <w:t xml:space="preserve"> / als </w:t>
      </w:r>
      <w:proofErr w:type="spellStart"/>
      <w:r>
        <w:t>hett</w:t>
      </w:r>
      <w:proofErr w:type="spellEnd"/>
      <w:r>
        <w:t xml:space="preserve"> ich von mir selber was </w:t>
      </w:r>
      <w:proofErr w:type="spellStart"/>
      <w:r>
        <w:t>außgericht</w:t>
      </w:r>
      <w:proofErr w:type="spellEnd"/>
      <w:r>
        <w:t xml:space="preserve">: </w:t>
      </w:r>
    </w:p>
    <w:p w14:paraId="65FDEDAF" w14:textId="77777777" w:rsidR="00463AA6" w:rsidRDefault="00463AA6" w:rsidP="00463AA6">
      <w:pPr>
        <w:pStyle w:val="StandardWeb"/>
      </w:pPr>
      <w:r>
        <w:t xml:space="preserve">Will ich von </w:t>
      </w:r>
      <w:proofErr w:type="spellStart"/>
      <w:r>
        <w:t>gotes</w:t>
      </w:r>
      <w:proofErr w:type="spellEnd"/>
      <w:r>
        <w:t xml:space="preserve"> wegen </w:t>
      </w:r>
      <w:proofErr w:type="spellStart"/>
      <w:r>
        <w:t>ettwas</w:t>
      </w:r>
      <w:proofErr w:type="spellEnd"/>
      <w:r>
        <w:t xml:space="preserve"> </w:t>
      </w:r>
      <w:proofErr w:type="spellStart"/>
      <w:r>
        <w:t>leyden</w:t>
      </w:r>
      <w:proofErr w:type="spellEnd"/>
      <w:r>
        <w:t xml:space="preserve"> / oder </w:t>
      </w:r>
      <w:proofErr w:type="spellStart"/>
      <w:r>
        <w:t>ain</w:t>
      </w:r>
      <w:proofErr w:type="spellEnd"/>
      <w:r>
        <w:t xml:space="preserve"> </w:t>
      </w:r>
      <w:proofErr w:type="spellStart"/>
      <w:r>
        <w:t>Creütz</w:t>
      </w:r>
      <w:proofErr w:type="spellEnd"/>
      <w:r>
        <w:t xml:space="preserve"> tragen / so muß ich zuvor mein </w:t>
      </w:r>
      <w:proofErr w:type="spellStart"/>
      <w:r>
        <w:t>verlaugnen</w:t>
      </w:r>
      <w:proofErr w:type="spellEnd"/>
      <w:r>
        <w:t xml:space="preserve"> / </w:t>
      </w:r>
      <w:proofErr w:type="spellStart"/>
      <w:r>
        <w:t>unnd</w:t>
      </w:r>
      <w:proofErr w:type="spellEnd"/>
      <w:r>
        <w:t xml:space="preserve"> mich selber verlassen. </w:t>
      </w:r>
    </w:p>
    <w:p w14:paraId="59944956" w14:textId="77777777" w:rsidR="00463AA6" w:rsidRDefault="00463AA6" w:rsidP="00463AA6">
      <w:pPr>
        <w:pStyle w:val="StandardWeb"/>
      </w:pPr>
      <w:r>
        <w:t xml:space="preserve">Ich muß </w:t>
      </w:r>
      <w:proofErr w:type="spellStart"/>
      <w:r>
        <w:t>meynen</w:t>
      </w:r>
      <w:proofErr w:type="spellEnd"/>
      <w:r>
        <w:t xml:space="preserve"> willen </w:t>
      </w:r>
      <w:proofErr w:type="spellStart"/>
      <w:r>
        <w:t>gantz</w:t>
      </w:r>
      <w:proofErr w:type="spellEnd"/>
      <w:r>
        <w:t xml:space="preserve"> </w:t>
      </w:r>
      <w:proofErr w:type="spellStart"/>
      <w:r>
        <w:t>unnd</w:t>
      </w:r>
      <w:proofErr w:type="spellEnd"/>
      <w:r>
        <w:t xml:space="preserve"> gar </w:t>
      </w:r>
      <w:proofErr w:type="spellStart"/>
      <w:r>
        <w:t>inn</w:t>
      </w:r>
      <w:proofErr w:type="spellEnd"/>
      <w:r>
        <w:t xml:space="preserve"> den </w:t>
      </w:r>
      <w:proofErr w:type="spellStart"/>
      <w:r>
        <w:t>goetlichen</w:t>
      </w:r>
      <w:proofErr w:type="spellEnd"/>
      <w:r>
        <w:t xml:space="preserve"> willen </w:t>
      </w:r>
      <w:proofErr w:type="spellStart"/>
      <w:r>
        <w:t>versencken</w:t>
      </w:r>
      <w:proofErr w:type="spellEnd"/>
      <w:r>
        <w:t xml:space="preserve"> / </w:t>
      </w:r>
      <w:proofErr w:type="spellStart"/>
      <w:r>
        <w:t>unn</w:t>
      </w:r>
      <w:proofErr w:type="spellEnd"/>
      <w:r>
        <w:t xml:space="preserve"> </w:t>
      </w:r>
      <w:proofErr w:type="spellStart"/>
      <w:r>
        <w:t>aygnen</w:t>
      </w:r>
      <w:proofErr w:type="spellEnd"/>
      <w:r>
        <w:t xml:space="preserve"> willen </w:t>
      </w:r>
      <w:proofErr w:type="spellStart"/>
      <w:r>
        <w:t>inn</w:t>
      </w:r>
      <w:proofErr w:type="spellEnd"/>
      <w:r>
        <w:t xml:space="preserve"> allen dingen </w:t>
      </w:r>
      <w:proofErr w:type="spellStart"/>
      <w:r>
        <w:t>ertrencken</w:t>
      </w:r>
      <w:proofErr w:type="spellEnd"/>
      <w:r>
        <w:t xml:space="preserve">. Also muß ich </w:t>
      </w:r>
      <w:proofErr w:type="spellStart"/>
      <w:r>
        <w:t>woellen</w:t>
      </w:r>
      <w:proofErr w:type="spellEnd"/>
      <w:r>
        <w:t xml:space="preserve"> / wie </w:t>
      </w:r>
      <w:proofErr w:type="spellStart"/>
      <w:r>
        <w:t>gott</w:t>
      </w:r>
      <w:proofErr w:type="spellEnd"/>
      <w:r>
        <w:t xml:space="preserve"> will: Der halben </w:t>
      </w:r>
      <w:proofErr w:type="spellStart"/>
      <w:r>
        <w:t>hatt</w:t>
      </w:r>
      <w:proofErr w:type="spellEnd"/>
      <w:r>
        <w:t xml:space="preserve"> er allen </w:t>
      </w:r>
      <w:proofErr w:type="spellStart"/>
      <w:r>
        <w:t>wercken</w:t>
      </w:r>
      <w:proofErr w:type="spellEnd"/>
      <w:r>
        <w:t xml:space="preserve"> und </w:t>
      </w:r>
      <w:proofErr w:type="spellStart"/>
      <w:r>
        <w:t>leyden</w:t>
      </w:r>
      <w:proofErr w:type="spellEnd"/>
      <w:r>
        <w:t xml:space="preserve"> / </w:t>
      </w:r>
      <w:proofErr w:type="spellStart"/>
      <w:r>
        <w:t>unn</w:t>
      </w:r>
      <w:proofErr w:type="spellEnd"/>
      <w:r>
        <w:t xml:space="preserve"> den </w:t>
      </w:r>
      <w:proofErr w:type="spellStart"/>
      <w:r>
        <w:t>personen</w:t>
      </w:r>
      <w:proofErr w:type="spellEnd"/>
      <w:r>
        <w:t xml:space="preserve"> </w:t>
      </w:r>
      <w:proofErr w:type="spellStart"/>
      <w:r>
        <w:t>selbs</w:t>
      </w:r>
      <w:proofErr w:type="spellEnd"/>
      <w:r>
        <w:t xml:space="preserve"> die </w:t>
      </w:r>
      <w:proofErr w:type="spellStart"/>
      <w:r>
        <w:t>gelassenhayt</w:t>
      </w:r>
      <w:proofErr w:type="spellEnd"/>
      <w:r>
        <w:t xml:space="preserve"> für gesetzt / sprechende. Welcher nach mir kommen will / </w:t>
      </w:r>
      <w:proofErr w:type="spellStart"/>
      <w:r>
        <w:t>unnd</w:t>
      </w:r>
      <w:proofErr w:type="spellEnd"/>
      <w:r>
        <w:t xml:space="preserve"> mir nachfolgen / der </w:t>
      </w:r>
      <w:proofErr w:type="spellStart"/>
      <w:r>
        <w:t>verlaugne</w:t>
      </w:r>
      <w:proofErr w:type="spellEnd"/>
      <w:r>
        <w:t xml:space="preserve"> sich selber. Sich </w:t>
      </w:r>
      <w:proofErr w:type="spellStart"/>
      <w:r>
        <w:t>unnd</w:t>
      </w:r>
      <w:proofErr w:type="spellEnd"/>
      <w:r>
        <w:t xml:space="preserve"> </w:t>
      </w:r>
      <w:proofErr w:type="spellStart"/>
      <w:r>
        <w:t>hoer</w:t>
      </w:r>
      <w:proofErr w:type="spellEnd"/>
      <w:r>
        <w:t xml:space="preserve"> wie die </w:t>
      </w:r>
      <w:proofErr w:type="spellStart"/>
      <w:r>
        <w:t>werck</w:t>
      </w:r>
      <w:proofErr w:type="spellEnd"/>
      <w:r>
        <w:t xml:space="preserve"> von </w:t>
      </w:r>
      <w:proofErr w:type="spellStart"/>
      <w:r>
        <w:t>unnserm</w:t>
      </w:r>
      <w:proofErr w:type="spellEnd"/>
      <w:r>
        <w:t xml:space="preserve"> </w:t>
      </w:r>
      <w:proofErr w:type="spellStart"/>
      <w:r>
        <w:t>aygen</w:t>
      </w:r>
      <w:proofErr w:type="spellEnd"/>
      <w:r>
        <w:t xml:space="preserve"> willen </w:t>
      </w:r>
      <w:proofErr w:type="spellStart"/>
      <w:r>
        <w:t>agfallen</w:t>
      </w:r>
      <w:proofErr w:type="spellEnd"/>
      <w:r>
        <w:t xml:space="preserve">. </w:t>
      </w:r>
      <w:proofErr w:type="spellStart"/>
      <w:r>
        <w:t>Witlu</w:t>
      </w:r>
      <w:proofErr w:type="spellEnd"/>
      <w:r>
        <w:t xml:space="preserve"> von dem </w:t>
      </w:r>
      <w:proofErr w:type="spellStart"/>
      <w:r>
        <w:t>leyden</w:t>
      </w:r>
      <w:proofErr w:type="spellEnd"/>
      <w:r>
        <w:t xml:space="preserve"> </w:t>
      </w:r>
      <w:proofErr w:type="spellStart"/>
      <w:r>
        <w:t>hoeren</w:t>
      </w:r>
      <w:proofErr w:type="spellEnd"/>
      <w:r>
        <w:t xml:space="preserve"> / so </w:t>
      </w:r>
      <w:proofErr w:type="spellStart"/>
      <w:r>
        <w:t>merck</w:t>
      </w:r>
      <w:proofErr w:type="spellEnd"/>
      <w:r>
        <w:t xml:space="preserve"> was er von dem </w:t>
      </w:r>
      <w:proofErr w:type="spellStart"/>
      <w:r>
        <w:t>Creütz</w:t>
      </w:r>
      <w:proofErr w:type="spellEnd"/>
      <w:r>
        <w:t xml:space="preserve"> </w:t>
      </w:r>
      <w:proofErr w:type="spellStart"/>
      <w:r>
        <w:t>redt</w:t>
      </w:r>
      <w:proofErr w:type="spellEnd"/>
      <w:r>
        <w:t xml:space="preserve">. </w:t>
      </w:r>
    </w:p>
    <w:p w14:paraId="28CE3E43" w14:textId="77777777" w:rsidR="00463AA6" w:rsidRDefault="00463AA6" w:rsidP="00463AA6">
      <w:pPr>
        <w:pStyle w:val="StandardWeb"/>
      </w:pPr>
      <w:r>
        <w:t xml:space="preserve">Er soll sich selber </w:t>
      </w:r>
      <w:proofErr w:type="spellStart"/>
      <w:r>
        <w:t>verlaugnen</w:t>
      </w:r>
      <w:proofErr w:type="spellEnd"/>
      <w:r>
        <w:t xml:space="preserve"> / </w:t>
      </w:r>
      <w:proofErr w:type="spellStart"/>
      <w:r>
        <w:t>unn</w:t>
      </w:r>
      <w:proofErr w:type="spellEnd"/>
      <w:r>
        <w:t xml:space="preserve"> sein </w:t>
      </w:r>
      <w:proofErr w:type="spellStart"/>
      <w:r>
        <w:t>Creütz</w:t>
      </w:r>
      <w:proofErr w:type="spellEnd"/>
      <w:r>
        <w:t xml:space="preserve"> </w:t>
      </w:r>
      <w:proofErr w:type="spellStart"/>
      <w:r>
        <w:t>auff</w:t>
      </w:r>
      <w:proofErr w:type="spellEnd"/>
      <w:r>
        <w:t xml:space="preserve"> sich fassen: Welcher sich mein </w:t>
      </w:r>
      <w:proofErr w:type="spellStart"/>
      <w:r>
        <w:t>schaemet</w:t>
      </w:r>
      <w:proofErr w:type="spellEnd"/>
      <w:r>
        <w:t xml:space="preserve"> </w:t>
      </w:r>
      <w:proofErr w:type="spellStart"/>
      <w:r>
        <w:t>unnd</w:t>
      </w:r>
      <w:proofErr w:type="spellEnd"/>
      <w:r>
        <w:t xml:space="preserve"> meiner reden des will ich mich </w:t>
      </w:r>
      <w:proofErr w:type="spellStart"/>
      <w:r>
        <w:t>schaemen</w:t>
      </w:r>
      <w:proofErr w:type="spellEnd"/>
      <w:r>
        <w:t xml:space="preserve">: O wie hart ist das d’ </w:t>
      </w:r>
      <w:proofErr w:type="spellStart"/>
      <w:r>
        <w:t>natur</w:t>
      </w:r>
      <w:proofErr w:type="spellEnd"/>
      <w:r>
        <w:t xml:space="preserve"> / die </w:t>
      </w:r>
      <w:proofErr w:type="spellStart"/>
      <w:r>
        <w:t>natur</w:t>
      </w:r>
      <w:proofErr w:type="spellEnd"/>
      <w:r>
        <w:t xml:space="preserve"> </w:t>
      </w:r>
      <w:proofErr w:type="spellStart"/>
      <w:r>
        <w:t>woelt</w:t>
      </w:r>
      <w:proofErr w:type="spellEnd"/>
      <w:r>
        <w:t xml:space="preserve"> sich selber gern </w:t>
      </w:r>
      <w:proofErr w:type="spellStart"/>
      <w:r>
        <w:t>mainen</w:t>
      </w:r>
      <w:proofErr w:type="spellEnd"/>
      <w:r>
        <w:t xml:space="preserve"> / </w:t>
      </w:r>
      <w:proofErr w:type="spellStart"/>
      <w:r>
        <w:t>unn</w:t>
      </w:r>
      <w:proofErr w:type="spellEnd"/>
      <w:r>
        <w:t xml:space="preserve"> </w:t>
      </w:r>
      <w:proofErr w:type="spellStart"/>
      <w:r>
        <w:t>schemet</w:t>
      </w:r>
      <w:proofErr w:type="spellEnd"/>
      <w:r>
        <w:t xml:space="preserve"> sich natürlich </w:t>
      </w:r>
      <w:proofErr w:type="spellStart"/>
      <w:r>
        <w:t>gotes</w:t>
      </w:r>
      <w:proofErr w:type="spellEnd"/>
      <w:r>
        <w:t xml:space="preserve"> </w:t>
      </w:r>
      <w:proofErr w:type="spellStart"/>
      <w:r>
        <w:t>eer</w:t>
      </w:r>
      <w:proofErr w:type="spellEnd"/>
      <w:r>
        <w:t xml:space="preserve"> / </w:t>
      </w:r>
      <w:proofErr w:type="spellStart"/>
      <w:r>
        <w:t>darumm</w:t>
      </w:r>
      <w:proofErr w:type="spellEnd"/>
      <w:r>
        <w:t xml:space="preserve"> sagt Christus. Er muß sich selber </w:t>
      </w:r>
      <w:proofErr w:type="spellStart"/>
      <w:r>
        <w:t>verlaugnen</w:t>
      </w:r>
      <w:proofErr w:type="spellEnd"/>
      <w:r>
        <w:t xml:space="preserve">. i. er muß sich </w:t>
      </w:r>
      <w:proofErr w:type="spellStart"/>
      <w:r>
        <w:t>schaemen</w:t>
      </w:r>
      <w:proofErr w:type="spellEnd"/>
      <w:r>
        <w:t xml:space="preserve"> / und mich suchen und loben / dann so </w:t>
      </w:r>
      <w:proofErr w:type="spellStart"/>
      <w:r>
        <w:t>ainer</w:t>
      </w:r>
      <w:proofErr w:type="spellEnd"/>
      <w:r>
        <w:t xml:space="preserve"> </w:t>
      </w:r>
      <w:proofErr w:type="spellStart"/>
      <w:r>
        <w:t>inn</w:t>
      </w:r>
      <w:proofErr w:type="spellEnd"/>
      <w:r>
        <w:t xml:space="preserve"> </w:t>
      </w:r>
      <w:proofErr w:type="spellStart"/>
      <w:r>
        <w:t>wercken</w:t>
      </w:r>
      <w:proofErr w:type="spellEnd"/>
      <w:r>
        <w:t xml:space="preserve"> oder </w:t>
      </w:r>
      <w:proofErr w:type="spellStart"/>
      <w:r>
        <w:t>leyden</w:t>
      </w:r>
      <w:proofErr w:type="spellEnd"/>
      <w:r>
        <w:t xml:space="preserve"> sein </w:t>
      </w:r>
      <w:proofErr w:type="spellStart"/>
      <w:r>
        <w:t>aygen</w:t>
      </w:r>
      <w:proofErr w:type="spellEnd"/>
      <w:r>
        <w:t xml:space="preserve"> </w:t>
      </w:r>
      <w:proofErr w:type="spellStart"/>
      <w:r>
        <w:t>eer</w:t>
      </w:r>
      <w:proofErr w:type="spellEnd"/>
      <w:r>
        <w:t xml:space="preserve"> suchet / so sucht er </w:t>
      </w:r>
      <w:proofErr w:type="spellStart"/>
      <w:r>
        <w:t>aygen</w:t>
      </w:r>
      <w:proofErr w:type="spellEnd"/>
      <w:r>
        <w:t xml:space="preserve"> nutz / und verlasset sich </w:t>
      </w:r>
      <w:proofErr w:type="spellStart"/>
      <w:r>
        <w:t>nit</w:t>
      </w:r>
      <w:proofErr w:type="spellEnd"/>
      <w:r>
        <w:t xml:space="preserve"> allenthalben. Du </w:t>
      </w:r>
      <w:proofErr w:type="spellStart"/>
      <w:r>
        <w:t>must</w:t>
      </w:r>
      <w:proofErr w:type="spellEnd"/>
      <w:r>
        <w:t xml:space="preserve"> </w:t>
      </w:r>
      <w:proofErr w:type="spellStart"/>
      <w:r>
        <w:t>ye</w:t>
      </w:r>
      <w:proofErr w:type="spellEnd"/>
      <w:r>
        <w:t xml:space="preserve"> dich in deinem </w:t>
      </w:r>
      <w:proofErr w:type="spellStart"/>
      <w:r>
        <w:t>Creütz</w:t>
      </w:r>
      <w:proofErr w:type="spellEnd"/>
      <w:r>
        <w:t xml:space="preserve"> </w:t>
      </w:r>
      <w:proofErr w:type="spellStart"/>
      <w:r>
        <w:t>nit</w:t>
      </w:r>
      <w:proofErr w:type="spellEnd"/>
      <w:r>
        <w:t xml:space="preserve"> bekennen / </w:t>
      </w:r>
      <w:proofErr w:type="spellStart"/>
      <w:r>
        <w:t>sonder</w:t>
      </w:r>
      <w:proofErr w:type="spellEnd"/>
      <w:r>
        <w:t xml:space="preserve"> </w:t>
      </w:r>
      <w:proofErr w:type="spellStart"/>
      <w:r>
        <w:t>allain</w:t>
      </w:r>
      <w:proofErr w:type="spellEnd"/>
      <w:r>
        <w:t xml:space="preserve"> </w:t>
      </w:r>
      <w:proofErr w:type="spellStart"/>
      <w:r>
        <w:t>gott</w:t>
      </w:r>
      <w:proofErr w:type="spellEnd"/>
      <w:r>
        <w:t xml:space="preserve"> durch Christum. Du </w:t>
      </w:r>
      <w:proofErr w:type="spellStart"/>
      <w:r>
        <w:t>must</w:t>
      </w:r>
      <w:proofErr w:type="spellEnd"/>
      <w:r>
        <w:t xml:space="preserve"> dich </w:t>
      </w:r>
      <w:proofErr w:type="spellStart"/>
      <w:r>
        <w:t>vernaynen</w:t>
      </w:r>
      <w:proofErr w:type="spellEnd"/>
      <w:r>
        <w:t xml:space="preserve"> / </w:t>
      </w:r>
      <w:proofErr w:type="spellStart"/>
      <w:r>
        <w:t>nit</w:t>
      </w:r>
      <w:proofErr w:type="spellEnd"/>
      <w:r>
        <w:t xml:space="preserve"> </w:t>
      </w:r>
      <w:proofErr w:type="spellStart"/>
      <w:r>
        <w:t>beruemen</w:t>
      </w:r>
      <w:proofErr w:type="spellEnd"/>
      <w:r>
        <w:t xml:space="preserve"> / </w:t>
      </w:r>
      <w:proofErr w:type="spellStart"/>
      <w:r>
        <w:t>dan</w:t>
      </w:r>
      <w:proofErr w:type="spellEnd"/>
      <w:r>
        <w:t xml:space="preserve"> die </w:t>
      </w:r>
      <w:proofErr w:type="spellStart"/>
      <w:r>
        <w:t>Apostlen</w:t>
      </w:r>
      <w:proofErr w:type="spellEnd"/>
      <w:r>
        <w:t xml:space="preserve"> </w:t>
      </w:r>
      <w:proofErr w:type="spellStart"/>
      <w:r>
        <w:t>freweten</w:t>
      </w:r>
      <w:proofErr w:type="spellEnd"/>
      <w:r>
        <w:t xml:space="preserve"> sich von wegen des namens Christi zu </w:t>
      </w:r>
      <w:proofErr w:type="spellStart"/>
      <w:r>
        <w:t>leyden</w:t>
      </w:r>
      <w:proofErr w:type="spellEnd"/>
      <w:r>
        <w:t xml:space="preserve"> / doch straffet sich Paulus do er </w:t>
      </w:r>
      <w:proofErr w:type="spellStart"/>
      <w:r>
        <w:t>zufest</w:t>
      </w:r>
      <w:proofErr w:type="spellEnd"/>
      <w:r>
        <w:t xml:space="preserve"> </w:t>
      </w:r>
      <w:proofErr w:type="spellStart"/>
      <w:r>
        <w:t>inn</w:t>
      </w:r>
      <w:proofErr w:type="spellEnd"/>
      <w:r>
        <w:t xml:space="preserve"> der </w:t>
      </w:r>
      <w:proofErr w:type="spellStart"/>
      <w:r>
        <w:t>glorien</w:t>
      </w:r>
      <w:proofErr w:type="spellEnd"/>
      <w:r>
        <w:t xml:space="preserve"> seines </w:t>
      </w:r>
      <w:proofErr w:type="spellStart"/>
      <w:r>
        <w:t>leydens</w:t>
      </w:r>
      <w:proofErr w:type="spellEnd"/>
      <w:r>
        <w:t xml:space="preserve"> </w:t>
      </w:r>
      <w:proofErr w:type="spellStart"/>
      <w:r>
        <w:t>hafft</w:t>
      </w:r>
      <w:proofErr w:type="spellEnd"/>
      <w:r>
        <w:t xml:space="preserve"> sprechende. Ich bin </w:t>
      </w:r>
      <w:proofErr w:type="spellStart"/>
      <w:r>
        <w:t>unweyß</w:t>
      </w:r>
      <w:proofErr w:type="spellEnd"/>
      <w:r>
        <w:t xml:space="preserve"> gewest daß ich zu </w:t>
      </w:r>
      <w:proofErr w:type="spellStart"/>
      <w:r>
        <w:t>vil</w:t>
      </w:r>
      <w:proofErr w:type="spellEnd"/>
      <w:r>
        <w:t xml:space="preserve"> </w:t>
      </w:r>
      <w:proofErr w:type="spellStart"/>
      <w:r>
        <w:t>froelich</w:t>
      </w:r>
      <w:proofErr w:type="spellEnd"/>
      <w:r>
        <w:t xml:space="preserve"> gewest bin / </w:t>
      </w:r>
      <w:proofErr w:type="spellStart"/>
      <w:r>
        <w:t>unn</w:t>
      </w:r>
      <w:proofErr w:type="spellEnd"/>
      <w:r>
        <w:t xml:space="preserve"> zu </w:t>
      </w:r>
      <w:proofErr w:type="spellStart"/>
      <w:r>
        <w:t>vil</w:t>
      </w:r>
      <w:proofErr w:type="spellEnd"/>
      <w:r>
        <w:t xml:space="preserve"> </w:t>
      </w:r>
      <w:proofErr w:type="spellStart"/>
      <w:r>
        <w:t>imm</w:t>
      </w:r>
      <w:proofErr w:type="spellEnd"/>
      <w:r>
        <w:t xml:space="preserve"> </w:t>
      </w:r>
      <w:proofErr w:type="spellStart"/>
      <w:r>
        <w:t>leyden</w:t>
      </w:r>
      <w:proofErr w:type="spellEnd"/>
      <w:r>
        <w:t xml:space="preserve"> </w:t>
      </w:r>
      <w:proofErr w:type="spellStart"/>
      <w:r>
        <w:t>gloriert</w:t>
      </w:r>
      <w:proofErr w:type="spellEnd"/>
      <w:r>
        <w:t xml:space="preserve"> hab. Es muß mir alle </w:t>
      </w:r>
      <w:proofErr w:type="spellStart"/>
      <w:r>
        <w:t>creatur</w:t>
      </w:r>
      <w:proofErr w:type="spellEnd"/>
      <w:r>
        <w:t xml:space="preserve"> / </w:t>
      </w:r>
      <w:proofErr w:type="spellStart"/>
      <w:r>
        <w:t>sy</w:t>
      </w:r>
      <w:proofErr w:type="spellEnd"/>
      <w:r>
        <w:t xml:space="preserve"> sey </w:t>
      </w:r>
      <w:proofErr w:type="spellStart"/>
      <w:r>
        <w:t>sieß</w:t>
      </w:r>
      <w:proofErr w:type="spellEnd"/>
      <w:r>
        <w:t xml:space="preserve"> oder </w:t>
      </w:r>
      <w:proofErr w:type="spellStart"/>
      <w:r>
        <w:t>sawr</w:t>
      </w:r>
      <w:proofErr w:type="spellEnd"/>
      <w:r>
        <w:t xml:space="preserve"> / herb oder </w:t>
      </w:r>
      <w:proofErr w:type="spellStart"/>
      <w:r>
        <w:t>milt</w:t>
      </w:r>
      <w:proofErr w:type="spellEnd"/>
      <w:r>
        <w:t xml:space="preserve"> / </w:t>
      </w:r>
      <w:proofErr w:type="spellStart"/>
      <w:r>
        <w:t>auß</w:t>
      </w:r>
      <w:proofErr w:type="spellEnd"/>
      <w:r>
        <w:t xml:space="preserve"> meinen </w:t>
      </w:r>
      <w:proofErr w:type="spellStart"/>
      <w:r>
        <w:t>augen</w:t>
      </w:r>
      <w:proofErr w:type="spellEnd"/>
      <w:r>
        <w:t xml:space="preserve"> gezogen sein: Ich </w:t>
      </w:r>
      <w:proofErr w:type="spellStart"/>
      <w:r>
        <w:t>darff</w:t>
      </w:r>
      <w:proofErr w:type="spellEnd"/>
      <w:r>
        <w:t xml:space="preserve"> mir auch selber </w:t>
      </w:r>
      <w:proofErr w:type="spellStart"/>
      <w:r>
        <w:t>nit</w:t>
      </w:r>
      <w:proofErr w:type="spellEnd"/>
      <w:r>
        <w:t xml:space="preserve"> </w:t>
      </w:r>
      <w:proofErr w:type="spellStart"/>
      <w:r>
        <w:t>inn</w:t>
      </w:r>
      <w:proofErr w:type="spellEnd"/>
      <w:r>
        <w:t xml:space="preserve"> den </w:t>
      </w:r>
      <w:proofErr w:type="spellStart"/>
      <w:r>
        <w:t>augen</w:t>
      </w:r>
      <w:proofErr w:type="spellEnd"/>
      <w:r>
        <w:t xml:space="preserve"> </w:t>
      </w:r>
      <w:proofErr w:type="spellStart"/>
      <w:r>
        <w:t>steen</w:t>
      </w:r>
      <w:proofErr w:type="spellEnd"/>
      <w:r>
        <w:t xml:space="preserve"> / </w:t>
      </w:r>
      <w:proofErr w:type="spellStart"/>
      <w:r>
        <w:t>sonder</w:t>
      </w:r>
      <w:proofErr w:type="spellEnd"/>
      <w:r>
        <w:t xml:space="preserve"> </w:t>
      </w:r>
      <w:proofErr w:type="spellStart"/>
      <w:r>
        <w:t>allain</w:t>
      </w:r>
      <w:proofErr w:type="spellEnd"/>
      <w:r>
        <w:t xml:space="preserve"> Christus / der soll mir vor meinen </w:t>
      </w:r>
      <w:proofErr w:type="spellStart"/>
      <w:r>
        <w:t>gedancken</w:t>
      </w:r>
      <w:proofErr w:type="spellEnd"/>
      <w:r>
        <w:t xml:space="preserve"> </w:t>
      </w:r>
      <w:proofErr w:type="spellStart"/>
      <w:r>
        <w:t>unnd</w:t>
      </w:r>
      <w:proofErr w:type="spellEnd"/>
      <w:r>
        <w:t xml:space="preserve"> </w:t>
      </w:r>
      <w:proofErr w:type="spellStart"/>
      <w:r>
        <w:t>augen</w:t>
      </w:r>
      <w:proofErr w:type="spellEnd"/>
      <w:r>
        <w:t xml:space="preserve"> schweben und </w:t>
      </w:r>
      <w:proofErr w:type="spellStart"/>
      <w:r>
        <w:t>auff</w:t>
      </w:r>
      <w:proofErr w:type="spellEnd"/>
      <w:r>
        <w:t xml:space="preserve"> im soll ich </w:t>
      </w:r>
      <w:proofErr w:type="spellStart"/>
      <w:r>
        <w:t>steen</w:t>
      </w:r>
      <w:proofErr w:type="spellEnd"/>
      <w:r>
        <w:t xml:space="preserve"> / </w:t>
      </w:r>
      <w:proofErr w:type="spellStart"/>
      <w:r>
        <w:t>sunst</w:t>
      </w:r>
      <w:proofErr w:type="spellEnd"/>
      <w:r>
        <w:t xml:space="preserve"> </w:t>
      </w:r>
      <w:proofErr w:type="spellStart"/>
      <w:r>
        <w:t>auff</w:t>
      </w:r>
      <w:proofErr w:type="spellEnd"/>
      <w:r>
        <w:t xml:space="preserve"> </w:t>
      </w:r>
      <w:proofErr w:type="spellStart"/>
      <w:r>
        <w:t>nichs</w:t>
      </w:r>
      <w:proofErr w:type="spellEnd"/>
      <w:r>
        <w:t xml:space="preserve"> anders. </w:t>
      </w:r>
    </w:p>
    <w:p w14:paraId="0B3757E6" w14:textId="77777777" w:rsidR="00463AA6" w:rsidRDefault="00463AA6" w:rsidP="00463AA6">
      <w:pPr>
        <w:pStyle w:val="StandardWeb"/>
      </w:pPr>
      <w:r>
        <w:t xml:space="preserve">Nun die weil ich alle </w:t>
      </w:r>
      <w:proofErr w:type="spellStart"/>
      <w:r>
        <w:t>werck</w:t>
      </w:r>
      <w:proofErr w:type="spellEnd"/>
      <w:r>
        <w:t xml:space="preserve"> / mein </w:t>
      </w:r>
      <w:proofErr w:type="spellStart"/>
      <w:r>
        <w:t>leyden</w:t>
      </w:r>
      <w:proofErr w:type="spellEnd"/>
      <w:r>
        <w:t xml:space="preserve"> </w:t>
      </w:r>
      <w:proofErr w:type="spellStart"/>
      <w:r>
        <w:t>unnd</w:t>
      </w:r>
      <w:proofErr w:type="spellEnd"/>
      <w:r>
        <w:t xml:space="preserve"> todt / </w:t>
      </w:r>
      <w:proofErr w:type="spellStart"/>
      <w:r>
        <w:t>ia</w:t>
      </w:r>
      <w:proofErr w:type="spellEnd"/>
      <w:r>
        <w:t xml:space="preserve"> mich </w:t>
      </w:r>
      <w:proofErr w:type="spellStart"/>
      <w:r>
        <w:t>selbs</w:t>
      </w:r>
      <w:proofErr w:type="spellEnd"/>
      <w:r>
        <w:t xml:space="preserve"> </w:t>
      </w:r>
      <w:proofErr w:type="spellStart"/>
      <w:r>
        <w:t>verlaugnen</w:t>
      </w:r>
      <w:proofErr w:type="spellEnd"/>
      <w:r>
        <w:t xml:space="preserve"> / </w:t>
      </w:r>
      <w:proofErr w:type="spellStart"/>
      <w:r>
        <w:t>unnd</w:t>
      </w:r>
      <w:proofErr w:type="spellEnd"/>
      <w:r>
        <w:t xml:space="preserve"> mich mir </w:t>
      </w:r>
      <w:proofErr w:type="spellStart"/>
      <w:r>
        <w:t>froembd</w:t>
      </w:r>
      <w:proofErr w:type="spellEnd"/>
      <w:r>
        <w:t xml:space="preserve"> machen soll / soll sich weder </w:t>
      </w:r>
      <w:proofErr w:type="spellStart"/>
      <w:r>
        <w:t>mutter</w:t>
      </w:r>
      <w:proofErr w:type="spellEnd"/>
      <w:r>
        <w:t xml:space="preserve"> noch </w:t>
      </w:r>
      <w:proofErr w:type="spellStart"/>
      <w:r>
        <w:t>freünd</w:t>
      </w:r>
      <w:proofErr w:type="spellEnd"/>
      <w:r>
        <w:t xml:space="preserve"> / weder Bapst noch </w:t>
      </w:r>
      <w:proofErr w:type="spellStart"/>
      <w:r>
        <w:t>bapsts</w:t>
      </w:r>
      <w:proofErr w:type="spellEnd"/>
      <w:r>
        <w:t xml:space="preserve"> </w:t>
      </w:r>
      <w:proofErr w:type="spellStart"/>
      <w:r>
        <w:t>mutter</w:t>
      </w:r>
      <w:proofErr w:type="spellEnd"/>
      <w:r>
        <w:t xml:space="preserve"> </w:t>
      </w:r>
      <w:proofErr w:type="spellStart"/>
      <w:r>
        <w:t>understeen</w:t>
      </w:r>
      <w:proofErr w:type="spellEnd"/>
      <w:r>
        <w:t xml:space="preserve"> / daß ich in oder </w:t>
      </w:r>
      <w:proofErr w:type="spellStart"/>
      <w:r>
        <w:t>sy</w:t>
      </w:r>
      <w:proofErr w:type="spellEnd"/>
      <w:r>
        <w:t xml:space="preserve"> vor </w:t>
      </w:r>
      <w:proofErr w:type="spellStart"/>
      <w:r>
        <w:t>augen</w:t>
      </w:r>
      <w:proofErr w:type="spellEnd"/>
      <w:r>
        <w:t xml:space="preserve"> habe / </w:t>
      </w:r>
      <w:proofErr w:type="spellStart"/>
      <w:r>
        <w:t>unnd</w:t>
      </w:r>
      <w:proofErr w:type="spellEnd"/>
      <w:r>
        <w:t xml:space="preserve"> das </w:t>
      </w:r>
      <w:proofErr w:type="spellStart"/>
      <w:r>
        <w:t>wort</w:t>
      </w:r>
      <w:proofErr w:type="spellEnd"/>
      <w:r>
        <w:t xml:space="preserve"> </w:t>
      </w:r>
      <w:proofErr w:type="spellStart"/>
      <w:r>
        <w:t>gottes</w:t>
      </w:r>
      <w:proofErr w:type="spellEnd"/>
      <w:r>
        <w:t xml:space="preserve"> verlasse / </w:t>
      </w:r>
      <w:proofErr w:type="spellStart"/>
      <w:r>
        <w:t>ee</w:t>
      </w:r>
      <w:proofErr w:type="spellEnd"/>
      <w:r>
        <w:t xml:space="preserve"> will ich </w:t>
      </w:r>
      <w:proofErr w:type="spellStart"/>
      <w:r>
        <w:t>zangen</w:t>
      </w:r>
      <w:proofErr w:type="spellEnd"/>
      <w:r>
        <w:t xml:space="preserve"> / </w:t>
      </w:r>
      <w:proofErr w:type="spellStart"/>
      <w:r>
        <w:t>reder</w:t>
      </w:r>
      <w:proofErr w:type="spellEnd"/>
      <w:r>
        <w:t xml:space="preserve"> / </w:t>
      </w:r>
      <w:proofErr w:type="spellStart"/>
      <w:r>
        <w:t>unnd</w:t>
      </w:r>
      <w:proofErr w:type="spellEnd"/>
      <w:r>
        <w:t xml:space="preserve"> den aller </w:t>
      </w:r>
      <w:proofErr w:type="spellStart"/>
      <w:r>
        <w:t>grawsampste</w:t>
      </w:r>
      <w:proofErr w:type="spellEnd"/>
      <w:r>
        <w:t xml:space="preserve"> todt </w:t>
      </w:r>
      <w:proofErr w:type="spellStart"/>
      <w:r>
        <w:t>erleyden</w:t>
      </w:r>
      <w:proofErr w:type="spellEnd"/>
      <w:r>
        <w:t xml:space="preserve">: Christus unser </w:t>
      </w:r>
      <w:proofErr w:type="spellStart"/>
      <w:r>
        <w:t>herr</w:t>
      </w:r>
      <w:proofErr w:type="spellEnd"/>
      <w:r>
        <w:t xml:space="preserve"> </w:t>
      </w:r>
      <w:proofErr w:type="spellStart"/>
      <w:r>
        <w:t>hatt</w:t>
      </w:r>
      <w:proofErr w:type="spellEnd"/>
      <w:r>
        <w:t xml:space="preserve"> klärlich </w:t>
      </w:r>
      <w:proofErr w:type="spellStart"/>
      <w:r>
        <w:t>außtruckt</w:t>
      </w:r>
      <w:proofErr w:type="spellEnd"/>
      <w:r>
        <w:t xml:space="preserve"> / wie die </w:t>
      </w:r>
      <w:proofErr w:type="spellStart"/>
      <w:r>
        <w:t>gelassenhaytt</w:t>
      </w:r>
      <w:proofErr w:type="spellEnd"/>
      <w:r>
        <w:t xml:space="preserve"> sein soll: Er saget. Welcher </w:t>
      </w:r>
      <w:proofErr w:type="spellStart"/>
      <w:r>
        <w:t>seinn</w:t>
      </w:r>
      <w:proofErr w:type="spellEnd"/>
      <w:r>
        <w:t xml:space="preserve"> </w:t>
      </w:r>
      <w:proofErr w:type="spellStart"/>
      <w:r>
        <w:t>seel</w:t>
      </w:r>
      <w:proofErr w:type="spellEnd"/>
      <w:r>
        <w:t xml:space="preserve"> </w:t>
      </w:r>
      <w:proofErr w:type="spellStart"/>
      <w:r>
        <w:t>nit</w:t>
      </w:r>
      <w:proofErr w:type="spellEnd"/>
      <w:r>
        <w:t xml:space="preserve"> hasset / der kann </w:t>
      </w:r>
      <w:proofErr w:type="spellStart"/>
      <w:r>
        <w:t>nit</w:t>
      </w:r>
      <w:proofErr w:type="spellEnd"/>
      <w:r>
        <w:t xml:space="preserve"> mein </w:t>
      </w:r>
      <w:proofErr w:type="spellStart"/>
      <w:r>
        <w:t>iunger</w:t>
      </w:r>
      <w:proofErr w:type="spellEnd"/>
      <w:r>
        <w:t xml:space="preserve"> sein. Ich soll </w:t>
      </w:r>
      <w:proofErr w:type="spellStart"/>
      <w:r>
        <w:t>ain</w:t>
      </w:r>
      <w:proofErr w:type="spellEnd"/>
      <w:r>
        <w:t xml:space="preserve"> </w:t>
      </w:r>
      <w:proofErr w:type="spellStart"/>
      <w:r>
        <w:t>hoerten</w:t>
      </w:r>
      <w:proofErr w:type="spellEnd"/>
      <w:r>
        <w:t xml:space="preserve"> / ernstlichen / und gestrengen </w:t>
      </w:r>
      <w:proofErr w:type="spellStart"/>
      <w:r>
        <w:t>haß</w:t>
      </w:r>
      <w:proofErr w:type="spellEnd"/>
      <w:r>
        <w:t xml:space="preserve"> </w:t>
      </w:r>
      <w:proofErr w:type="spellStart"/>
      <w:r>
        <w:t>unn</w:t>
      </w:r>
      <w:proofErr w:type="spellEnd"/>
      <w:r>
        <w:t xml:space="preserve"> </w:t>
      </w:r>
      <w:proofErr w:type="spellStart"/>
      <w:r>
        <w:t>neyd</w:t>
      </w:r>
      <w:proofErr w:type="spellEnd"/>
      <w:r>
        <w:t xml:space="preserve"> wider mich </w:t>
      </w:r>
      <w:proofErr w:type="spellStart"/>
      <w:r>
        <w:t>selbs</w:t>
      </w:r>
      <w:proofErr w:type="spellEnd"/>
      <w:r>
        <w:t xml:space="preserve"> haben / wann ich die </w:t>
      </w:r>
      <w:proofErr w:type="spellStart"/>
      <w:r>
        <w:t>stymm</w:t>
      </w:r>
      <w:proofErr w:type="spellEnd"/>
      <w:r>
        <w:t xml:space="preserve"> meines </w:t>
      </w:r>
      <w:proofErr w:type="spellStart"/>
      <w:r>
        <w:t>herren</w:t>
      </w:r>
      <w:proofErr w:type="spellEnd"/>
      <w:r>
        <w:t xml:space="preserve"> </w:t>
      </w:r>
      <w:proofErr w:type="spellStart"/>
      <w:r>
        <w:t>erhoer</w:t>
      </w:r>
      <w:proofErr w:type="spellEnd"/>
      <w:r>
        <w:t xml:space="preserve"> </w:t>
      </w:r>
      <w:proofErr w:type="spellStart"/>
      <w:r>
        <w:t>unnd</w:t>
      </w:r>
      <w:proofErr w:type="spellEnd"/>
      <w:r>
        <w:t xml:space="preserve"> </w:t>
      </w:r>
      <w:proofErr w:type="spellStart"/>
      <w:r>
        <w:t>merck</w:t>
      </w:r>
      <w:proofErr w:type="spellEnd"/>
      <w:r>
        <w:t xml:space="preserve"> doch mich mein </w:t>
      </w:r>
      <w:proofErr w:type="spellStart"/>
      <w:r>
        <w:t>seel</w:t>
      </w:r>
      <w:proofErr w:type="spellEnd"/>
      <w:r>
        <w:t xml:space="preserve"> </w:t>
      </w:r>
      <w:proofErr w:type="spellStart"/>
      <w:r>
        <w:t>abzeügt</w:t>
      </w:r>
      <w:proofErr w:type="spellEnd"/>
      <w:r>
        <w:t xml:space="preserve"> </w:t>
      </w:r>
      <w:proofErr w:type="spellStart"/>
      <w:r>
        <w:t>unnd</w:t>
      </w:r>
      <w:proofErr w:type="spellEnd"/>
      <w:r>
        <w:t xml:space="preserve"> verhindert. </w:t>
      </w:r>
      <w:proofErr w:type="spellStart"/>
      <w:r>
        <w:t>Nayn</w:t>
      </w:r>
      <w:proofErr w:type="spellEnd"/>
      <w:r>
        <w:t xml:space="preserve"> liebe </w:t>
      </w:r>
      <w:proofErr w:type="spellStart"/>
      <w:r>
        <w:t>seel</w:t>
      </w:r>
      <w:proofErr w:type="spellEnd"/>
      <w:r>
        <w:t xml:space="preserve"> / und lieber </w:t>
      </w:r>
      <w:proofErr w:type="spellStart"/>
      <w:r>
        <w:t>leyb</w:t>
      </w:r>
      <w:proofErr w:type="spellEnd"/>
      <w:r>
        <w:t xml:space="preserve"> / ob </w:t>
      </w:r>
      <w:proofErr w:type="spellStart"/>
      <w:r>
        <w:t>ir</w:t>
      </w:r>
      <w:proofErr w:type="spellEnd"/>
      <w:r>
        <w:t xml:space="preserve"> </w:t>
      </w:r>
      <w:proofErr w:type="spellStart"/>
      <w:r>
        <w:t>wol</w:t>
      </w:r>
      <w:proofErr w:type="spellEnd"/>
      <w:r>
        <w:t xml:space="preserve"> ungern </w:t>
      </w:r>
      <w:proofErr w:type="spellStart"/>
      <w:r>
        <w:t>sterbent</w:t>
      </w:r>
      <w:proofErr w:type="spellEnd"/>
      <w:r>
        <w:t xml:space="preserve"> / und </w:t>
      </w:r>
      <w:proofErr w:type="spellStart"/>
      <w:r>
        <w:t>woellent</w:t>
      </w:r>
      <w:proofErr w:type="spellEnd"/>
      <w:r>
        <w:t xml:space="preserve"> daß ich dem </w:t>
      </w:r>
      <w:proofErr w:type="spellStart"/>
      <w:r>
        <w:t>wort</w:t>
      </w:r>
      <w:proofErr w:type="spellEnd"/>
      <w:r>
        <w:t xml:space="preserve"> </w:t>
      </w:r>
      <w:proofErr w:type="spellStart"/>
      <w:r>
        <w:t>gottes</w:t>
      </w:r>
      <w:proofErr w:type="spellEnd"/>
      <w:r>
        <w:t xml:space="preserve"> </w:t>
      </w:r>
      <w:proofErr w:type="spellStart"/>
      <w:r>
        <w:t>nit</w:t>
      </w:r>
      <w:proofErr w:type="spellEnd"/>
      <w:r>
        <w:t xml:space="preserve"> </w:t>
      </w:r>
      <w:proofErr w:type="spellStart"/>
      <w:r>
        <w:t>nachfolg</w:t>
      </w:r>
      <w:proofErr w:type="spellEnd"/>
      <w:r>
        <w:t xml:space="preserve"> / </w:t>
      </w:r>
      <w:proofErr w:type="spellStart"/>
      <w:r>
        <w:t>dannocht</w:t>
      </w:r>
      <w:proofErr w:type="spellEnd"/>
      <w:r>
        <w:t xml:space="preserve"> will ich Christo </w:t>
      </w:r>
      <w:proofErr w:type="spellStart"/>
      <w:r>
        <w:t>troestlich</w:t>
      </w:r>
      <w:proofErr w:type="spellEnd"/>
      <w:r>
        <w:t xml:space="preserve"> nach </w:t>
      </w:r>
      <w:proofErr w:type="spellStart"/>
      <w:r>
        <w:t>geen</w:t>
      </w:r>
      <w:proofErr w:type="spellEnd"/>
      <w:r>
        <w:t xml:space="preserve"> / </w:t>
      </w:r>
      <w:proofErr w:type="spellStart"/>
      <w:r>
        <w:t>biß</w:t>
      </w:r>
      <w:proofErr w:type="spellEnd"/>
      <w:r>
        <w:t xml:space="preserve"> </w:t>
      </w:r>
      <w:proofErr w:type="spellStart"/>
      <w:r>
        <w:t>inn</w:t>
      </w:r>
      <w:proofErr w:type="spellEnd"/>
      <w:r>
        <w:t xml:space="preserve"> den </w:t>
      </w:r>
      <w:proofErr w:type="spellStart"/>
      <w:r>
        <w:t>tod</w:t>
      </w:r>
      <w:proofErr w:type="spellEnd"/>
      <w:r>
        <w:t xml:space="preserve">. Die </w:t>
      </w:r>
      <w:proofErr w:type="spellStart"/>
      <w:r>
        <w:t>weyl</w:t>
      </w:r>
      <w:proofErr w:type="spellEnd"/>
      <w:r>
        <w:t xml:space="preserve"> ich zuvor </w:t>
      </w:r>
      <w:proofErr w:type="spellStart"/>
      <w:r>
        <w:t>wayß</w:t>
      </w:r>
      <w:proofErr w:type="spellEnd"/>
      <w:r>
        <w:t xml:space="preserve"> / daß </w:t>
      </w:r>
      <w:proofErr w:type="spellStart"/>
      <w:r>
        <w:t>ir</w:t>
      </w:r>
      <w:proofErr w:type="spellEnd"/>
      <w:r>
        <w:t xml:space="preserve"> </w:t>
      </w:r>
      <w:proofErr w:type="spellStart"/>
      <w:r>
        <w:t>baid</w:t>
      </w:r>
      <w:proofErr w:type="spellEnd"/>
      <w:r>
        <w:t xml:space="preserve"> mit mir </w:t>
      </w:r>
      <w:proofErr w:type="spellStart"/>
      <w:r>
        <w:t>ain</w:t>
      </w:r>
      <w:proofErr w:type="spellEnd"/>
      <w:r>
        <w:t xml:space="preserve"> </w:t>
      </w:r>
      <w:proofErr w:type="spellStart"/>
      <w:r>
        <w:t>kampff</w:t>
      </w:r>
      <w:proofErr w:type="spellEnd"/>
      <w:r>
        <w:t xml:space="preserve"> haben / </w:t>
      </w:r>
      <w:proofErr w:type="spellStart"/>
      <w:r>
        <w:t>unn</w:t>
      </w:r>
      <w:proofErr w:type="spellEnd"/>
      <w:r>
        <w:t xml:space="preserve"> ich </w:t>
      </w:r>
      <w:proofErr w:type="spellStart"/>
      <w:r>
        <w:t>eüch</w:t>
      </w:r>
      <w:proofErr w:type="spellEnd"/>
      <w:r>
        <w:t xml:space="preserve"> lassen soll / dann ich </w:t>
      </w:r>
      <w:proofErr w:type="spellStart"/>
      <w:r>
        <w:t>waiß</w:t>
      </w:r>
      <w:proofErr w:type="spellEnd"/>
      <w:r>
        <w:t xml:space="preserve"> wann ich mir selber </w:t>
      </w:r>
      <w:proofErr w:type="spellStart"/>
      <w:r>
        <w:t>nit</w:t>
      </w:r>
      <w:proofErr w:type="spellEnd"/>
      <w:r>
        <w:t xml:space="preserve"> schaden </w:t>
      </w:r>
      <w:proofErr w:type="spellStart"/>
      <w:r>
        <w:t>zufüeget</w:t>
      </w:r>
      <w:proofErr w:type="spellEnd"/>
      <w:r>
        <w:t xml:space="preserve"> / der </w:t>
      </w:r>
      <w:proofErr w:type="spellStart"/>
      <w:r>
        <w:t>teüffel</w:t>
      </w:r>
      <w:proofErr w:type="spellEnd"/>
      <w:r>
        <w:t xml:space="preserve"> </w:t>
      </w:r>
      <w:proofErr w:type="spellStart"/>
      <w:r>
        <w:t>unnd</w:t>
      </w:r>
      <w:proofErr w:type="spellEnd"/>
      <w:r>
        <w:t xml:space="preserve"> seyn Bapst </w:t>
      </w:r>
      <w:proofErr w:type="spellStart"/>
      <w:r>
        <w:t>vermoechten</w:t>
      </w:r>
      <w:proofErr w:type="spellEnd"/>
      <w:r>
        <w:t xml:space="preserve"> mir </w:t>
      </w:r>
      <w:proofErr w:type="spellStart"/>
      <w:r>
        <w:t>nit</w:t>
      </w:r>
      <w:proofErr w:type="spellEnd"/>
      <w:r>
        <w:t xml:space="preserve"> schaden. Wann </w:t>
      </w:r>
      <w:proofErr w:type="spellStart"/>
      <w:r>
        <w:t>ire</w:t>
      </w:r>
      <w:proofErr w:type="spellEnd"/>
      <w:r>
        <w:t xml:space="preserve"> / du </w:t>
      </w:r>
      <w:proofErr w:type="spellStart"/>
      <w:r>
        <w:t>flaysch</w:t>
      </w:r>
      <w:proofErr w:type="spellEnd"/>
      <w:r>
        <w:t xml:space="preserve"> und </w:t>
      </w:r>
      <w:proofErr w:type="spellStart"/>
      <w:r>
        <w:t>blut</w:t>
      </w:r>
      <w:proofErr w:type="spellEnd"/>
      <w:r>
        <w:t xml:space="preserve"> / </w:t>
      </w:r>
      <w:proofErr w:type="spellStart"/>
      <w:r>
        <w:t>unnd</w:t>
      </w:r>
      <w:proofErr w:type="spellEnd"/>
      <w:r>
        <w:t xml:space="preserve"> du alter Adam gern </w:t>
      </w:r>
      <w:proofErr w:type="spellStart"/>
      <w:r>
        <w:t>stürbent</w:t>
      </w:r>
      <w:proofErr w:type="spellEnd"/>
      <w:r>
        <w:t xml:space="preserve"> / was würde oder künde mich der todt bekümmern. </w:t>
      </w:r>
    </w:p>
    <w:p w14:paraId="6533D7F0" w14:textId="77777777" w:rsidR="00463AA6" w:rsidRDefault="00463AA6" w:rsidP="00463AA6">
      <w:pPr>
        <w:pStyle w:val="StandardWeb"/>
      </w:pPr>
      <w:r>
        <w:t xml:space="preserve">Ich </w:t>
      </w:r>
      <w:proofErr w:type="spellStart"/>
      <w:r>
        <w:t>wayß</w:t>
      </w:r>
      <w:proofErr w:type="spellEnd"/>
      <w:r>
        <w:t xml:space="preserve"> daß mir </w:t>
      </w:r>
      <w:proofErr w:type="spellStart"/>
      <w:r>
        <w:t>nit</w:t>
      </w:r>
      <w:proofErr w:type="spellEnd"/>
      <w:r>
        <w:t xml:space="preserve"> </w:t>
      </w:r>
      <w:proofErr w:type="spellStart"/>
      <w:r>
        <w:t>auß</w:t>
      </w:r>
      <w:proofErr w:type="spellEnd"/>
      <w:r>
        <w:t xml:space="preserve"> </w:t>
      </w:r>
      <w:proofErr w:type="spellStart"/>
      <w:r>
        <w:t>bleyben</w:t>
      </w:r>
      <w:proofErr w:type="spellEnd"/>
      <w:r>
        <w:t xml:space="preserve"> </w:t>
      </w:r>
      <w:proofErr w:type="spellStart"/>
      <w:r>
        <w:t>wirt</w:t>
      </w:r>
      <w:proofErr w:type="spellEnd"/>
      <w:r>
        <w:t xml:space="preserve"> / das täglich anfechten so ich ertrag / nemlich / Ja </w:t>
      </w:r>
      <w:proofErr w:type="spellStart"/>
      <w:r>
        <w:t>gottes</w:t>
      </w:r>
      <w:proofErr w:type="spellEnd"/>
      <w:r>
        <w:t xml:space="preserve"> </w:t>
      </w:r>
      <w:proofErr w:type="spellStart"/>
      <w:r>
        <w:t>warhayten</w:t>
      </w:r>
      <w:proofErr w:type="spellEnd"/>
      <w:r>
        <w:t xml:space="preserve"> und </w:t>
      </w:r>
      <w:proofErr w:type="spellStart"/>
      <w:r>
        <w:t>gelübden</w:t>
      </w:r>
      <w:proofErr w:type="spellEnd"/>
      <w:r>
        <w:t xml:space="preserve"> </w:t>
      </w:r>
      <w:proofErr w:type="spellStart"/>
      <w:r>
        <w:t>seind</w:t>
      </w:r>
      <w:proofErr w:type="spellEnd"/>
      <w:r>
        <w:t xml:space="preserve"> </w:t>
      </w:r>
      <w:proofErr w:type="spellStart"/>
      <w:r>
        <w:t>wol</w:t>
      </w:r>
      <w:proofErr w:type="spellEnd"/>
      <w:r>
        <w:t xml:space="preserve"> gerecht / und </w:t>
      </w:r>
      <w:proofErr w:type="spellStart"/>
      <w:r>
        <w:t>betriegen</w:t>
      </w:r>
      <w:proofErr w:type="spellEnd"/>
      <w:r>
        <w:t xml:space="preserve"> </w:t>
      </w:r>
      <w:proofErr w:type="spellStart"/>
      <w:r>
        <w:t>niemants</w:t>
      </w:r>
      <w:proofErr w:type="spellEnd"/>
      <w:r>
        <w:t xml:space="preserve"> / aber ich bin </w:t>
      </w:r>
      <w:proofErr w:type="spellStart"/>
      <w:r>
        <w:t>kainer</w:t>
      </w:r>
      <w:proofErr w:type="spellEnd"/>
      <w:r>
        <w:t xml:space="preserve"> der dar zu versehen. O du </w:t>
      </w:r>
      <w:proofErr w:type="spellStart"/>
      <w:r>
        <w:t>boeses</w:t>
      </w:r>
      <w:proofErr w:type="spellEnd"/>
      <w:r>
        <w:t xml:space="preserve"> </w:t>
      </w:r>
      <w:proofErr w:type="spellStart"/>
      <w:r>
        <w:t>flayschs</w:t>
      </w:r>
      <w:proofErr w:type="spellEnd"/>
      <w:r>
        <w:t xml:space="preserve"> / du </w:t>
      </w:r>
      <w:proofErr w:type="spellStart"/>
      <w:r>
        <w:t>wuester</w:t>
      </w:r>
      <w:proofErr w:type="spellEnd"/>
      <w:r>
        <w:t xml:space="preserve"> feind </w:t>
      </w:r>
      <w:proofErr w:type="spellStart"/>
      <w:r>
        <w:t>comcupiscentia</w:t>
      </w:r>
      <w:proofErr w:type="spellEnd"/>
      <w:r>
        <w:t xml:space="preserve"> / wie </w:t>
      </w:r>
      <w:proofErr w:type="spellStart"/>
      <w:r>
        <w:t>manigfeltig</w:t>
      </w:r>
      <w:proofErr w:type="spellEnd"/>
      <w:r>
        <w:t xml:space="preserve"> </w:t>
      </w:r>
      <w:proofErr w:type="spellStart"/>
      <w:r>
        <w:t>irrestu</w:t>
      </w:r>
      <w:proofErr w:type="spellEnd"/>
      <w:r>
        <w:t xml:space="preserve"> mich: </w:t>
      </w:r>
      <w:proofErr w:type="spellStart"/>
      <w:r>
        <w:t>Got</w:t>
      </w:r>
      <w:proofErr w:type="spellEnd"/>
      <w:r>
        <w:t xml:space="preserve"> ist </w:t>
      </w:r>
      <w:proofErr w:type="spellStart"/>
      <w:r>
        <w:t>barmhertzig</w:t>
      </w:r>
      <w:proofErr w:type="spellEnd"/>
      <w:r>
        <w:t xml:space="preserve"> und </w:t>
      </w:r>
      <w:proofErr w:type="spellStart"/>
      <w:r>
        <w:t>mechtig</w:t>
      </w:r>
      <w:proofErr w:type="spellEnd"/>
      <w:r>
        <w:t xml:space="preserve"> zugeben / und will auch allen den geben / so im glauben bitten / und </w:t>
      </w:r>
      <w:proofErr w:type="spellStart"/>
      <w:r>
        <w:t>zweyflen</w:t>
      </w:r>
      <w:proofErr w:type="spellEnd"/>
      <w:r>
        <w:t xml:space="preserve"> </w:t>
      </w:r>
      <w:proofErr w:type="spellStart"/>
      <w:r>
        <w:t>nit</w:t>
      </w:r>
      <w:proofErr w:type="spellEnd"/>
      <w:r>
        <w:t xml:space="preserve"> / daß er </w:t>
      </w:r>
      <w:proofErr w:type="spellStart"/>
      <w:r>
        <w:t>sy</w:t>
      </w:r>
      <w:proofErr w:type="spellEnd"/>
      <w:r>
        <w:t xml:space="preserve"> </w:t>
      </w:r>
      <w:proofErr w:type="spellStart"/>
      <w:r>
        <w:t>geweren</w:t>
      </w:r>
      <w:proofErr w:type="spellEnd"/>
      <w:r>
        <w:t xml:space="preserve"> </w:t>
      </w:r>
      <w:proofErr w:type="spellStart"/>
      <w:r>
        <w:t>werd</w:t>
      </w:r>
      <w:proofErr w:type="spellEnd"/>
      <w:r>
        <w:t xml:space="preserve">. </w:t>
      </w:r>
      <w:proofErr w:type="spellStart"/>
      <w:r>
        <w:t>Darumb</w:t>
      </w:r>
      <w:proofErr w:type="spellEnd"/>
      <w:r>
        <w:t xml:space="preserve"> will ich dir (du </w:t>
      </w:r>
      <w:proofErr w:type="spellStart"/>
      <w:r>
        <w:t>boeser</w:t>
      </w:r>
      <w:proofErr w:type="spellEnd"/>
      <w:r>
        <w:t xml:space="preserve"> Adam) zu verdrieß </w:t>
      </w:r>
      <w:proofErr w:type="spellStart"/>
      <w:r>
        <w:t>gott</w:t>
      </w:r>
      <w:proofErr w:type="spellEnd"/>
      <w:r>
        <w:t xml:space="preserve"> glauben / dich und alle meine </w:t>
      </w:r>
      <w:proofErr w:type="spellStart"/>
      <w:r>
        <w:t>freünde</w:t>
      </w:r>
      <w:proofErr w:type="spellEnd"/>
      <w:r>
        <w:t xml:space="preserve"> </w:t>
      </w:r>
      <w:proofErr w:type="spellStart"/>
      <w:r>
        <w:t>neyden</w:t>
      </w:r>
      <w:proofErr w:type="spellEnd"/>
      <w:r>
        <w:t xml:space="preserve"> / und mich gegen </w:t>
      </w:r>
      <w:proofErr w:type="spellStart"/>
      <w:r>
        <w:t>eüch</w:t>
      </w:r>
      <w:proofErr w:type="spellEnd"/>
      <w:r>
        <w:t xml:space="preserve"> als meinen feinden </w:t>
      </w:r>
      <w:proofErr w:type="spellStart"/>
      <w:r>
        <w:t>woeren</w:t>
      </w:r>
      <w:proofErr w:type="spellEnd"/>
      <w:r>
        <w:t xml:space="preserve">. </w:t>
      </w:r>
    </w:p>
    <w:p w14:paraId="10EFF3AC" w14:textId="77777777" w:rsidR="00463AA6" w:rsidRDefault="00463AA6" w:rsidP="00463AA6">
      <w:pPr>
        <w:pStyle w:val="StandardWeb"/>
      </w:pPr>
      <w:r>
        <w:t xml:space="preserve">Mich </w:t>
      </w:r>
      <w:proofErr w:type="spellStart"/>
      <w:r>
        <w:t>soellen</w:t>
      </w:r>
      <w:proofErr w:type="spellEnd"/>
      <w:r>
        <w:t xml:space="preserve"> auch meine </w:t>
      </w:r>
      <w:proofErr w:type="spellStart"/>
      <w:r>
        <w:t>sünde</w:t>
      </w:r>
      <w:proofErr w:type="spellEnd"/>
      <w:r>
        <w:t xml:space="preserve"> (der ich </w:t>
      </w:r>
      <w:proofErr w:type="spellStart"/>
      <w:r>
        <w:t>vil</w:t>
      </w:r>
      <w:proofErr w:type="spellEnd"/>
      <w:r>
        <w:t xml:space="preserve"> gethan) </w:t>
      </w:r>
      <w:proofErr w:type="spellStart"/>
      <w:r>
        <w:t>hoechlich</w:t>
      </w:r>
      <w:proofErr w:type="spellEnd"/>
      <w:r>
        <w:t xml:space="preserve"> </w:t>
      </w:r>
      <w:proofErr w:type="spellStart"/>
      <w:r>
        <w:t>ursachen</w:t>
      </w:r>
      <w:proofErr w:type="spellEnd"/>
      <w:r>
        <w:t xml:space="preserve"> </w:t>
      </w:r>
      <w:proofErr w:type="spellStart"/>
      <w:r>
        <w:t>unn</w:t>
      </w:r>
      <w:proofErr w:type="spellEnd"/>
      <w:r>
        <w:t xml:space="preserve"> </w:t>
      </w:r>
      <w:proofErr w:type="spellStart"/>
      <w:r>
        <w:t>anzunemen</w:t>
      </w:r>
      <w:proofErr w:type="spellEnd"/>
      <w:r>
        <w:t xml:space="preserve"> / </w:t>
      </w:r>
      <w:proofErr w:type="spellStart"/>
      <w:r>
        <w:t>doester</w:t>
      </w:r>
      <w:proofErr w:type="spellEnd"/>
      <w:r>
        <w:t xml:space="preserve"> </w:t>
      </w:r>
      <w:proofErr w:type="spellStart"/>
      <w:r>
        <w:t>gedultiger</w:t>
      </w:r>
      <w:proofErr w:type="spellEnd"/>
      <w:r>
        <w:t xml:space="preserve"> und lieber hon / und </w:t>
      </w:r>
      <w:proofErr w:type="spellStart"/>
      <w:r>
        <w:t>spott</w:t>
      </w:r>
      <w:proofErr w:type="spellEnd"/>
      <w:r>
        <w:t xml:space="preserve"> </w:t>
      </w:r>
      <w:proofErr w:type="spellStart"/>
      <w:r>
        <w:t>zuleyden</w:t>
      </w:r>
      <w:proofErr w:type="spellEnd"/>
      <w:r>
        <w:t xml:space="preserve"> / Der </w:t>
      </w:r>
      <w:proofErr w:type="spellStart"/>
      <w:r>
        <w:t>thodt</w:t>
      </w:r>
      <w:proofErr w:type="spellEnd"/>
      <w:r>
        <w:t xml:space="preserve"> soll mir </w:t>
      </w:r>
      <w:proofErr w:type="spellStart"/>
      <w:r>
        <w:t>ain</w:t>
      </w:r>
      <w:proofErr w:type="spellEnd"/>
      <w:r>
        <w:t xml:space="preserve"> gesunde </w:t>
      </w:r>
      <w:proofErr w:type="spellStart"/>
      <w:r>
        <w:t>artzney</w:t>
      </w:r>
      <w:proofErr w:type="spellEnd"/>
      <w:r>
        <w:t xml:space="preserve"> sein / so </w:t>
      </w:r>
      <w:proofErr w:type="spellStart"/>
      <w:r>
        <w:t>wayß</w:t>
      </w:r>
      <w:proofErr w:type="spellEnd"/>
      <w:r>
        <w:t xml:space="preserve"> ich auch / daß die </w:t>
      </w:r>
      <w:proofErr w:type="spellStart"/>
      <w:r>
        <w:t>geschrifft</w:t>
      </w:r>
      <w:proofErr w:type="spellEnd"/>
      <w:r>
        <w:t xml:space="preserve"> </w:t>
      </w:r>
      <w:proofErr w:type="spellStart"/>
      <w:r>
        <w:t>nitt</w:t>
      </w:r>
      <w:proofErr w:type="spellEnd"/>
      <w:r>
        <w:t xml:space="preserve"> </w:t>
      </w:r>
      <w:proofErr w:type="spellStart"/>
      <w:r>
        <w:t>leügt</w:t>
      </w:r>
      <w:proofErr w:type="spellEnd"/>
      <w:r>
        <w:t xml:space="preserve"> / die sagt. Welcher sein </w:t>
      </w:r>
      <w:proofErr w:type="spellStart"/>
      <w:r>
        <w:t>seel</w:t>
      </w:r>
      <w:proofErr w:type="spellEnd"/>
      <w:r>
        <w:t xml:space="preserve"> </w:t>
      </w:r>
      <w:proofErr w:type="spellStart"/>
      <w:r>
        <w:t>inn</w:t>
      </w:r>
      <w:proofErr w:type="spellEnd"/>
      <w:r>
        <w:t xml:space="preserve"> </w:t>
      </w:r>
      <w:proofErr w:type="spellStart"/>
      <w:r>
        <w:t>diser</w:t>
      </w:r>
      <w:proofErr w:type="spellEnd"/>
      <w:r>
        <w:t xml:space="preserve"> </w:t>
      </w:r>
      <w:proofErr w:type="spellStart"/>
      <w:r>
        <w:t>welt</w:t>
      </w:r>
      <w:proofErr w:type="spellEnd"/>
      <w:r>
        <w:t xml:space="preserve"> hasset / der </w:t>
      </w:r>
      <w:proofErr w:type="spellStart"/>
      <w:r>
        <w:t>behüet</w:t>
      </w:r>
      <w:proofErr w:type="spellEnd"/>
      <w:r>
        <w:t xml:space="preserve"> </w:t>
      </w:r>
      <w:proofErr w:type="spellStart"/>
      <w:r>
        <w:t>sy</w:t>
      </w:r>
      <w:proofErr w:type="spellEnd"/>
      <w:r>
        <w:t xml:space="preserve"> zu dem ewigen leben. Item Christus ist kommen / die </w:t>
      </w:r>
      <w:proofErr w:type="spellStart"/>
      <w:r>
        <w:t>sünder</w:t>
      </w:r>
      <w:proofErr w:type="spellEnd"/>
      <w:r>
        <w:t xml:space="preserve"> selig zumachen. Item / das ist das </w:t>
      </w:r>
      <w:proofErr w:type="spellStart"/>
      <w:r>
        <w:t>lemble</w:t>
      </w:r>
      <w:proofErr w:type="spellEnd"/>
      <w:r>
        <w:t xml:space="preserve"> / welches die </w:t>
      </w:r>
      <w:proofErr w:type="spellStart"/>
      <w:r>
        <w:t>sünnde</w:t>
      </w:r>
      <w:proofErr w:type="spellEnd"/>
      <w:r>
        <w:t xml:space="preserve"> </w:t>
      </w:r>
      <w:proofErr w:type="spellStart"/>
      <w:r>
        <w:t>diser</w:t>
      </w:r>
      <w:proofErr w:type="spellEnd"/>
      <w:r>
        <w:t xml:space="preserve"> </w:t>
      </w:r>
      <w:proofErr w:type="spellStart"/>
      <w:r>
        <w:t>welt</w:t>
      </w:r>
      <w:proofErr w:type="spellEnd"/>
      <w:r>
        <w:t xml:space="preserve"> </w:t>
      </w:r>
      <w:proofErr w:type="spellStart"/>
      <w:r>
        <w:t>tregt</w:t>
      </w:r>
      <w:proofErr w:type="spellEnd"/>
      <w:r>
        <w:t xml:space="preserve">. Item / </w:t>
      </w:r>
      <w:proofErr w:type="spellStart"/>
      <w:r>
        <w:t>gedenck</w:t>
      </w:r>
      <w:proofErr w:type="spellEnd"/>
      <w:r>
        <w:t xml:space="preserve"> du der </w:t>
      </w:r>
      <w:proofErr w:type="spellStart"/>
      <w:r>
        <w:t>sünden</w:t>
      </w:r>
      <w:proofErr w:type="spellEnd"/>
      <w:r>
        <w:t xml:space="preserve"> / so will ich </w:t>
      </w:r>
      <w:proofErr w:type="spellStart"/>
      <w:r>
        <w:t>ir</w:t>
      </w:r>
      <w:proofErr w:type="spellEnd"/>
      <w:r>
        <w:t xml:space="preserve"> vergessen / und </w:t>
      </w:r>
      <w:proofErr w:type="spellStart"/>
      <w:r>
        <w:t>entlich</w:t>
      </w:r>
      <w:proofErr w:type="spellEnd"/>
      <w:r>
        <w:t xml:space="preserve"> </w:t>
      </w:r>
      <w:proofErr w:type="spellStart"/>
      <w:r>
        <w:t>auff</w:t>
      </w:r>
      <w:proofErr w:type="spellEnd"/>
      <w:r>
        <w:t xml:space="preserve"> </w:t>
      </w:r>
      <w:proofErr w:type="spellStart"/>
      <w:r>
        <w:t>diser</w:t>
      </w:r>
      <w:proofErr w:type="spellEnd"/>
      <w:r>
        <w:t xml:space="preserve"> </w:t>
      </w:r>
      <w:proofErr w:type="spellStart"/>
      <w:r>
        <w:t>zusag</w:t>
      </w:r>
      <w:proofErr w:type="spellEnd"/>
      <w:r>
        <w:t xml:space="preserve">. So </w:t>
      </w:r>
      <w:proofErr w:type="spellStart"/>
      <w:r>
        <w:t>ir</w:t>
      </w:r>
      <w:proofErr w:type="spellEnd"/>
      <w:r>
        <w:t xml:space="preserve"> </w:t>
      </w:r>
      <w:proofErr w:type="spellStart"/>
      <w:r>
        <w:t>inn</w:t>
      </w:r>
      <w:proofErr w:type="spellEnd"/>
      <w:r>
        <w:t xml:space="preserve"> mir </w:t>
      </w:r>
      <w:proofErr w:type="spellStart"/>
      <w:r>
        <w:t>bleybent</w:t>
      </w:r>
      <w:proofErr w:type="spellEnd"/>
      <w:r>
        <w:t xml:space="preserve"> / und meine </w:t>
      </w:r>
      <w:proofErr w:type="spellStart"/>
      <w:r>
        <w:t>wort</w:t>
      </w:r>
      <w:proofErr w:type="spellEnd"/>
      <w:r>
        <w:t xml:space="preserve"> </w:t>
      </w:r>
      <w:proofErr w:type="spellStart"/>
      <w:r>
        <w:t>inn</w:t>
      </w:r>
      <w:proofErr w:type="spellEnd"/>
      <w:r>
        <w:t xml:space="preserve"> euch </w:t>
      </w:r>
      <w:proofErr w:type="spellStart"/>
      <w:r>
        <w:t>bleyben</w:t>
      </w:r>
      <w:proofErr w:type="spellEnd"/>
      <w:r>
        <w:t xml:space="preserve"> / alles das </w:t>
      </w:r>
      <w:proofErr w:type="spellStart"/>
      <w:r>
        <w:t>ir</w:t>
      </w:r>
      <w:proofErr w:type="spellEnd"/>
      <w:r>
        <w:t xml:space="preserve"> bitten </w:t>
      </w:r>
      <w:proofErr w:type="spellStart"/>
      <w:r>
        <w:t>werdent</w:t>
      </w:r>
      <w:proofErr w:type="spellEnd"/>
      <w:r>
        <w:t xml:space="preserve"> / </w:t>
      </w:r>
      <w:proofErr w:type="spellStart"/>
      <w:r>
        <w:t>wirt</w:t>
      </w:r>
      <w:proofErr w:type="spellEnd"/>
      <w:r>
        <w:t xml:space="preserve"> </w:t>
      </w:r>
      <w:proofErr w:type="spellStart"/>
      <w:r>
        <w:t>eüch</w:t>
      </w:r>
      <w:proofErr w:type="spellEnd"/>
      <w:r>
        <w:t xml:space="preserve"> gegeben. </w:t>
      </w:r>
      <w:proofErr w:type="spellStart"/>
      <w:r>
        <w:t>Auff</w:t>
      </w:r>
      <w:proofErr w:type="spellEnd"/>
      <w:r>
        <w:t xml:space="preserve"> </w:t>
      </w:r>
      <w:proofErr w:type="spellStart"/>
      <w:r>
        <w:t>disen</w:t>
      </w:r>
      <w:proofErr w:type="spellEnd"/>
      <w:r>
        <w:t xml:space="preserve"> </w:t>
      </w:r>
      <w:proofErr w:type="spellStart"/>
      <w:r>
        <w:t>unnd</w:t>
      </w:r>
      <w:proofErr w:type="spellEnd"/>
      <w:r>
        <w:t xml:space="preserve"> anderen </w:t>
      </w:r>
      <w:proofErr w:type="spellStart"/>
      <w:r>
        <w:t>troestlichen</w:t>
      </w:r>
      <w:proofErr w:type="spellEnd"/>
      <w:r>
        <w:t xml:space="preserve"> </w:t>
      </w:r>
      <w:proofErr w:type="spellStart"/>
      <w:r>
        <w:t>zusagungen</w:t>
      </w:r>
      <w:proofErr w:type="spellEnd"/>
      <w:r>
        <w:t xml:space="preserve"> will ich </w:t>
      </w:r>
      <w:proofErr w:type="spellStart"/>
      <w:r>
        <w:t>steen</w:t>
      </w:r>
      <w:proofErr w:type="spellEnd"/>
      <w:r>
        <w:t xml:space="preserve"> wie </w:t>
      </w:r>
      <w:proofErr w:type="spellStart"/>
      <w:r>
        <w:t>auff</w:t>
      </w:r>
      <w:proofErr w:type="spellEnd"/>
      <w:r>
        <w:t xml:space="preserve"> </w:t>
      </w:r>
      <w:proofErr w:type="spellStart"/>
      <w:r>
        <w:t>ainem</w:t>
      </w:r>
      <w:proofErr w:type="spellEnd"/>
      <w:r>
        <w:t xml:space="preserve"> </w:t>
      </w:r>
      <w:proofErr w:type="spellStart"/>
      <w:r>
        <w:t>velsen</w:t>
      </w:r>
      <w:proofErr w:type="spellEnd"/>
      <w:r>
        <w:t xml:space="preserve">. In Christo </w:t>
      </w:r>
      <w:proofErr w:type="spellStart"/>
      <w:r>
        <w:t>nit</w:t>
      </w:r>
      <w:proofErr w:type="spellEnd"/>
      <w:r>
        <w:t xml:space="preserve"> glauben / </w:t>
      </w:r>
      <w:proofErr w:type="spellStart"/>
      <w:r>
        <w:t>hoffnung</w:t>
      </w:r>
      <w:proofErr w:type="spellEnd"/>
      <w:r>
        <w:t xml:space="preserve"> / und lieb / so </w:t>
      </w:r>
      <w:proofErr w:type="spellStart"/>
      <w:r>
        <w:t>vil</w:t>
      </w:r>
      <w:proofErr w:type="spellEnd"/>
      <w:r>
        <w:t xml:space="preserve"> mir verliehen </w:t>
      </w:r>
      <w:proofErr w:type="spellStart"/>
      <w:r>
        <w:t>wirt</w:t>
      </w:r>
      <w:proofErr w:type="spellEnd"/>
      <w:r>
        <w:t xml:space="preserve"> fest </w:t>
      </w:r>
      <w:proofErr w:type="spellStart"/>
      <w:r>
        <w:t>bleyben</w:t>
      </w:r>
      <w:proofErr w:type="spellEnd"/>
      <w:r>
        <w:t xml:space="preserve"> / und </w:t>
      </w:r>
      <w:proofErr w:type="spellStart"/>
      <w:r>
        <w:t>kayn</w:t>
      </w:r>
      <w:proofErr w:type="spellEnd"/>
      <w:r>
        <w:t xml:space="preserve"> </w:t>
      </w:r>
      <w:proofErr w:type="spellStart"/>
      <w:r>
        <w:t>ungestuemmickayt</w:t>
      </w:r>
      <w:proofErr w:type="spellEnd"/>
      <w:r>
        <w:t xml:space="preserve"> fliehen / und </w:t>
      </w:r>
      <w:proofErr w:type="spellStart"/>
      <w:r>
        <w:t>inn</w:t>
      </w:r>
      <w:proofErr w:type="spellEnd"/>
      <w:r>
        <w:t xml:space="preserve"> </w:t>
      </w:r>
      <w:proofErr w:type="spellStart"/>
      <w:r>
        <w:t>gott</w:t>
      </w:r>
      <w:proofErr w:type="spellEnd"/>
      <w:r>
        <w:t xml:space="preserve"> </w:t>
      </w:r>
      <w:proofErr w:type="spellStart"/>
      <w:r>
        <w:t>groesser</w:t>
      </w:r>
      <w:proofErr w:type="spellEnd"/>
      <w:r>
        <w:t xml:space="preserve"> </w:t>
      </w:r>
      <w:proofErr w:type="spellStart"/>
      <w:r>
        <w:t>zuversicht</w:t>
      </w:r>
      <w:proofErr w:type="spellEnd"/>
      <w:r>
        <w:t xml:space="preserve"> sein / er </w:t>
      </w:r>
      <w:proofErr w:type="spellStart"/>
      <w:r>
        <w:t>werd</w:t>
      </w:r>
      <w:proofErr w:type="spellEnd"/>
      <w:r>
        <w:t xml:space="preserve"> mich </w:t>
      </w:r>
      <w:proofErr w:type="spellStart"/>
      <w:r>
        <w:t>gnedig</w:t>
      </w:r>
      <w:proofErr w:type="spellEnd"/>
      <w:r>
        <w:t xml:space="preserve"> </w:t>
      </w:r>
      <w:proofErr w:type="spellStart"/>
      <w:r>
        <w:t>inn</w:t>
      </w:r>
      <w:proofErr w:type="spellEnd"/>
      <w:r>
        <w:t xml:space="preserve"> seinem </w:t>
      </w:r>
      <w:proofErr w:type="spellStart"/>
      <w:r>
        <w:t>wort</w:t>
      </w:r>
      <w:proofErr w:type="spellEnd"/>
      <w:r>
        <w:t xml:space="preserve"> halten / und nach </w:t>
      </w:r>
      <w:proofErr w:type="spellStart"/>
      <w:r>
        <w:t>erlittem</w:t>
      </w:r>
      <w:proofErr w:type="spellEnd"/>
      <w:r>
        <w:t xml:space="preserve"> </w:t>
      </w:r>
      <w:proofErr w:type="spellStart"/>
      <w:r>
        <w:t>tod</w:t>
      </w:r>
      <w:proofErr w:type="spellEnd"/>
      <w:r>
        <w:t xml:space="preserve"> / mit ewigem leben versehen. Das </w:t>
      </w:r>
      <w:proofErr w:type="spellStart"/>
      <w:r>
        <w:t>helff</w:t>
      </w:r>
      <w:proofErr w:type="spellEnd"/>
      <w:r>
        <w:t xml:space="preserve"> mir </w:t>
      </w:r>
      <w:proofErr w:type="spellStart"/>
      <w:r>
        <w:t>unnd</w:t>
      </w:r>
      <w:proofErr w:type="spellEnd"/>
      <w:r>
        <w:t xml:space="preserve"> </w:t>
      </w:r>
      <w:proofErr w:type="spellStart"/>
      <w:r>
        <w:t>unß</w:t>
      </w:r>
      <w:proofErr w:type="spellEnd"/>
      <w:r>
        <w:t xml:space="preserve"> allen der </w:t>
      </w:r>
      <w:proofErr w:type="spellStart"/>
      <w:r>
        <w:t>guetig</w:t>
      </w:r>
      <w:proofErr w:type="spellEnd"/>
      <w:r>
        <w:t xml:space="preserve"> </w:t>
      </w:r>
      <w:proofErr w:type="spellStart"/>
      <w:r>
        <w:t>gott</w:t>
      </w:r>
      <w:proofErr w:type="spellEnd"/>
      <w:r>
        <w:t xml:space="preserve">. </w:t>
      </w:r>
    </w:p>
    <w:p w14:paraId="6063CD06" w14:textId="77777777" w:rsidR="00463AA6" w:rsidRDefault="00463AA6" w:rsidP="00463AA6">
      <w:pPr>
        <w:pStyle w:val="StandardWeb"/>
      </w:pPr>
      <w:r>
        <w:t xml:space="preserve">AMEN. </w:t>
      </w:r>
    </w:p>
    <w:p w14:paraId="6FBD3A37" w14:textId="77777777" w:rsidR="00463AA6" w:rsidRDefault="00463AA6" w:rsidP="00463AA6">
      <w:pPr>
        <w:pStyle w:val="StandardWeb"/>
      </w:pPr>
      <w:r>
        <w:t xml:space="preserve">Das hab ich </w:t>
      </w:r>
      <w:proofErr w:type="spellStart"/>
      <w:r>
        <w:t>eüch</w:t>
      </w:r>
      <w:proofErr w:type="spellEnd"/>
      <w:r>
        <w:t xml:space="preserve"> von </w:t>
      </w:r>
      <w:proofErr w:type="spellStart"/>
      <w:r>
        <w:t>fleyschlicher</w:t>
      </w:r>
      <w:proofErr w:type="spellEnd"/>
      <w:r>
        <w:t xml:space="preserve"> lieb </w:t>
      </w:r>
      <w:proofErr w:type="spellStart"/>
      <w:r>
        <w:t>unnd</w:t>
      </w:r>
      <w:proofErr w:type="spellEnd"/>
      <w:r>
        <w:t xml:space="preserve"> </w:t>
      </w:r>
      <w:proofErr w:type="spellStart"/>
      <w:r>
        <w:t>forcht</w:t>
      </w:r>
      <w:proofErr w:type="spellEnd"/>
      <w:r>
        <w:t xml:space="preserve"> </w:t>
      </w:r>
      <w:proofErr w:type="spellStart"/>
      <w:r>
        <w:t>zubrengen</w:t>
      </w:r>
      <w:proofErr w:type="spellEnd"/>
      <w:r>
        <w:t xml:space="preserve"> / im </w:t>
      </w:r>
      <w:proofErr w:type="spellStart"/>
      <w:r>
        <w:t>boessten</w:t>
      </w:r>
      <w:proofErr w:type="spellEnd"/>
      <w:r>
        <w:t xml:space="preserve"> / damit </w:t>
      </w:r>
      <w:proofErr w:type="spellStart"/>
      <w:r>
        <w:t>ir</w:t>
      </w:r>
      <w:proofErr w:type="spellEnd"/>
      <w:r>
        <w:t xml:space="preserve"> den </w:t>
      </w:r>
      <w:proofErr w:type="spellStart"/>
      <w:r>
        <w:t>zorn</w:t>
      </w:r>
      <w:proofErr w:type="spellEnd"/>
      <w:r>
        <w:t xml:space="preserve"> </w:t>
      </w:r>
      <w:proofErr w:type="spellStart"/>
      <w:r>
        <w:t>gottes</w:t>
      </w:r>
      <w:proofErr w:type="spellEnd"/>
      <w:r>
        <w:t xml:space="preserve"> </w:t>
      </w:r>
      <w:proofErr w:type="spellStart"/>
      <w:r>
        <w:t>emfliehet</w:t>
      </w:r>
      <w:proofErr w:type="spellEnd"/>
      <w:r>
        <w:t xml:space="preserve"> / geschrieben </w:t>
      </w:r>
      <w:proofErr w:type="spellStart"/>
      <w:r>
        <w:t>demueticklich</w:t>
      </w:r>
      <w:proofErr w:type="spellEnd"/>
      <w:r>
        <w:t xml:space="preserve"> bittende / </w:t>
      </w:r>
      <w:proofErr w:type="spellStart"/>
      <w:r>
        <w:t>ir</w:t>
      </w:r>
      <w:proofErr w:type="spellEnd"/>
      <w:r>
        <w:t xml:space="preserve"> </w:t>
      </w:r>
      <w:proofErr w:type="spellStart"/>
      <w:r>
        <w:t>woellet</w:t>
      </w:r>
      <w:proofErr w:type="spellEnd"/>
      <w:r>
        <w:t xml:space="preserve"> euch </w:t>
      </w:r>
      <w:proofErr w:type="spellStart"/>
      <w:r>
        <w:t>kayn</w:t>
      </w:r>
      <w:proofErr w:type="spellEnd"/>
      <w:r>
        <w:t xml:space="preserve"> </w:t>
      </w:r>
      <w:proofErr w:type="spellStart"/>
      <w:r>
        <w:t>nachred</w:t>
      </w:r>
      <w:proofErr w:type="spellEnd"/>
      <w:r>
        <w:t xml:space="preserve"> lassen </w:t>
      </w:r>
      <w:proofErr w:type="spellStart"/>
      <w:r>
        <w:t>betrüeben</w:t>
      </w:r>
      <w:proofErr w:type="spellEnd"/>
      <w:r>
        <w:t xml:space="preserve"> / </w:t>
      </w:r>
      <w:proofErr w:type="spellStart"/>
      <w:r>
        <w:t>unnd</w:t>
      </w:r>
      <w:proofErr w:type="spellEnd"/>
      <w:r>
        <w:t xml:space="preserve"> die </w:t>
      </w:r>
      <w:proofErr w:type="spellStart"/>
      <w:r>
        <w:t>sach</w:t>
      </w:r>
      <w:proofErr w:type="spellEnd"/>
      <w:r>
        <w:t xml:space="preserve"> </w:t>
      </w:r>
      <w:proofErr w:type="spellStart"/>
      <w:r>
        <w:t>gott</w:t>
      </w:r>
      <w:proofErr w:type="spellEnd"/>
      <w:r>
        <w:t xml:space="preserve"> mit innigem </w:t>
      </w:r>
      <w:proofErr w:type="spellStart"/>
      <w:r>
        <w:t>gebett</w:t>
      </w:r>
      <w:proofErr w:type="spellEnd"/>
      <w:r>
        <w:t xml:space="preserve"> </w:t>
      </w:r>
      <w:proofErr w:type="spellStart"/>
      <w:r>
        <w:t>befelhen</w:t>
      </w:r>
      <w:proofErr w:type="spellEnd"/>
      <w:r>
        <w:t xml:space="preserve"> / das verdiente ich </w:t>
      </w:r>
      <w:proofErr w:type="spellStart"/>
      <w:r>
        <w:t>geren</w:t>
      </w:r>
      <w:proofErr w:type="spellEnd"/>
      <w:r>
        <w:t xml:space="preserve">: Da mit </w:t>
      </w:r>
      <w:proofErr w:type="spellStart"/>
      <w:r>
        <w:t>gott</w:t>
      </w:r>
      <w:proofErr w:type="spellEnd"/>
      <w:r>
        <w:t xml:space="preserve"> </w:t>
      </w:r>
      <w:proofErr w:type="spellStart"/>
      <w:r>
        <w:t>bevolhen</w:t>
      </w:r>
      <w:proofErr w:type="spellEnd"/>
      <w:r>
        <w:t xml:space="preserve">. </w:t>
      </w:r>
    </w:p>
    <w:p w14:paraId="1E8D3218" w14:textId="77777777" w:rsidR="0022039F" w:rsidRDefault="0022039F" w:rsidP="0022039F"/>
    <w:p w14:paraId="29C780E9" w14:textId="77777777" w:rsidR="00D5498D" w:rsidRPr="00D5498D" w:rsidRDefault="007166CE" w:rsidP="008E63BE">
      <w:pPr>
        <w:pStyle w:val="berschrift1"/>
      </w:pPr>
      <w:r>
        <w:br w:type="page"/>
      </w:r>
      <w:r w:rsidR="00D5498D" w:rsidRPr="00D5498D">
        <w:t>Quellen:</w:t>
      </w:r>
    </w:p>
    <w:p w14:paraId="65A93B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8566A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640679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FD2394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EEC78E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0E7893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D87E58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17CA6F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61DF31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602F3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A39AAF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15FEC90" w14:textId="04D037F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EED"/>
    <w:rsid w:val="00082307"/>
    <w:rsid w:val="000C66E5"/>
    <w:rsid w:val="001F54C4"/>
    <w:rsid w:val="0022039F"/>
    <w:rsid w:val="00272484"/>
    <w:rsid w:val="00297F83"/>
    <w:rsid w:val="002E6D11"/>
    <w:rsid w:val="00381C0C"/>
    <w:rsid w:val="00463AA6"/>
    <w:rsid w:val="00537F59"/>
    <w:rsid w:val="00575EED"/>
    <w:rsid w:val="007166CE"/>
    <w:rsid w:val="007E1779"/>
    <w:rsid w:val="0083667B"/>
    <w:rsid w:val="008D7463"/>
    <w:rsid w:val="008E417E"/>
    <w:rsid w:val="008E63BE"/>
    <w:rsid w:val="00915C96"/>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EAD4EA"/>
  <w15:chartTrackingRefBased/>
  <w15:docId w15:val="{3365BF17-D907-4168-84F8-A42B6AF45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63AA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4708</Words>
  <Characters>29661</Characters>
  <Application>Microsoft Office Word</Application>
  <DocSecurity>0</DocSecurity>
  <Lines>247</Lines>
  <Paragraphs>68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Missive von der allerhoechsten tugent gelassenhait</dc:title>
  <dc:subject/>
  <dc:creator>Bodenstein, Andreas</dc:creator>
  <cp:keywords/>
  <dc:description/>
  <cp:lastModifiedBy>webmaster@glaubensstimme.de</cp:lastModifiedBy>
  <cp:revision>4</cp:revision>
  <dcterms:created xsi:type="dcterms:W3CDTF">2021-04-15T10:31:00Z</dcterms:created>
  <dcterms:modified xsi:type="dcterms:W3CDTF">2021-04-16T16:20:00Z</dcterms:modified>
  <dc:language>de</dc:language>
</cp:coreProperties>
</file>